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209" w:rsidRPr="00977209" w:rsidRDefault="00977209" w:rsidP="00977209">
      <w:pPr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86FFE" w:rsidRDefault="00286FFE" w:rsidP="00977209">
      <w:pPr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242637" cy="5838825"/>
            <wp:effectExtent l="819150" t="0" r="805613" b="0"/>
            <wp:docPr id="1" name="Рисунок 1" descr="C:\Users\1пк\Pictures\2020-11-22 матенм\матен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пк\Pictures\2020-11-22 матенм\матенм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242637" cy="583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FFE" w:rsidRDefault="00286FFE" w:rsidP="00977209">
      <w:pPr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209" w:rsidRPr="00977209" w:rsidRDefault="00977209" w:rsidP="00977209">
      <w:pPr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ТЕМАТИЧЕСКОЕ  ПОУРОЧНОЕ ПЛАНИРОВАНИЕ</w:t>
      </w:r>
    </w:p>
    <w:p w:rsidR="00977209" w:rsidRPr="00977209" w:rsidRDefault="00977209" w:rsidP="0097720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b/>
          <w:sz w:val="28"/>
          <w:szCs w:val="28"/>
          <w:lang w:eastAsia="ru-RU"/>
        </w:rPr>
        <w:t>1 класс (132 ч)</w:t>
      </w:r>
    </w:p>
    <w:p w:rsidR="00977209" w:rsidRPr="00977209" w:rsidRDefault="00977209" w:rsidP="00977209">
      <w:pPr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Разработано на основе:</w:t>
      </w:r>
    </w:p>
    <w:p w:rsidR="00977209" w:rsidRPr="00977209" w:rsidRDefault="00977209" w:rsidP="00977209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-авторской программы </w:t>
      </w: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М.И. Моро, М.А. Бантова, Г.В. Бельтюкова, С.И. Волкова, С.В. Степанова.   УМК «Школа России»     Москва «Просвещение» 2011</w:t>
      </w:r>
    </w:p>
    <w:p w:rsidR="00977209" w:rsidRPr="00977209" w:rsidRDefault="00977209" w:rsidP="00977209">
      <w:pPr>
        <w:spacing w:before="24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примерной программы   федерального государственного образовательного стандарта общего начального образования (приказ Минобрнауки РФ № 373 от 6 октября 2009г).</w:t>
      </w:r>
    </w:p>
    <w:p w:rsidR="00977209" w:rsidRPr="00977209" w:rsidRDefault="00977209" w:rsidP="00977209">
      <w:pPr>
        <w:ind w:firstLine="54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977209" w:rsidRPr="00977209" w:rsidRDefault="00977209" w:rsidP="00977209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Программа разработана на основе Федерального государственного образовательного стандарта начального общего образования, 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977209" w:rsidRPr="00977209" w:rsidRDefault="00977209" w:rsidP="00977209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Программа разработана в целях конкретизации содержания образовательного стандарта с учетом межпредметных и внутрипредметных связей, логики учебного процесса и возрастных особенностей младших школьников.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Обучение математике является важнейшей составляющей начального общего образования. Этот предмет играет важную  роль в формировании у младших школьников умения учиться.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</w:t>
      </w: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Универсальные математические способы познания</w:t>
      </w:r>
      <w:r w:rsidR="00E6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способствуют целостному восприятию мира, позволяют выстраивать модели его отдельных процессов и явлений, а также</w:t>
      </w:r>
      <w:r w:rsidR="00E63B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являются основой формирования универсальных учебных действий. Универсальные учебные действия обеспечивают усвоение </w:t>
      </w: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предметных знаний иннтеллектуальное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977209" w:rsidRPr="00977209" w:rsidRDefault="00977209" w:rsidP="00977209">
      <w:pPr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Основными</w:t>
      </w:r>
      <w:r w:rsidRPr="009772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целями</w:t>
      </w: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обучения</w:t>
      </w:r>
      <w:r w:rsidR="00E63B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математике являются:</w:t>
      </w:r>
    </w:p>
    <w:p w:rsidR="00977209" w:rsidRPr="00977209" w:rsidRDefault="00977209" w:rsidP="00977209">
      <w:pPr>
        <w:numPr>
          <w:ilvl w:val="0"/>
          <w:numId w:val="21"/>
        </w:num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Математическоеразвитие младших школьников.</w:t>
      </w:r>
    </w:p>
    <w:p w:rsidR="00977209" w:rsidRPr="00977209" w:rsidRDefault="00977209" w:rsidP="00977209">
      <w:pPr>
        <w:numPr>
          <w:ilvl w:val="0"/>
          <w:numId w:val="21"/>
        </w:num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системы </w:t>
      </w: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начальных </w:t>
      </w: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математических знаний.</w:t>
      </w:r>
    </w:p>
    <w:p w:rsidR="00977209" w:rsidRPr="00977209" w:rsidRDefault="00977209" w:rsidP="00977209">
      <w:pPr>
        <w:numPr>
          <w:ilvl w:val="0"/>
          <w:numId w:val="21"/>
        </w:num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Воспитание интереса к математике</w:t>
      </w: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к умственной деятельности. 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977209" w:rsidRPr="00977209" w:rsidRDefault="00977209" w:rsidP="00977209">
      <w:pPr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b/>
          <w:sz w:val="30"/>
          <w:szCs w:val="30"/>
          <w:lang w:eastAsia="ru-RU"/>
        </w:rPr>
        <w:t>Общая характеристика курса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определяет ряд </w:t>
      </w:r>
      <w:r w:rsidRPr="00977209">
        <w:rPr>
          <w:rFonts w:ascii="Times New Roman" w:eastAsia="Times New Roman" w:hAnsi="Times New Roman"/>
          <w:b/>
          <w:sz w:val="28"/>
          <w:szCs w:val="28"/>
          <w:lang w:eastAsia="ru-RU"/>
        </w:rPr>
        <w:t>задач</w:t>
      </w: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, решение которых направлено на достижение основных целей начального математического образования: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устанавливать, </w:t>
      </w: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описывать, </w:t>
      </w: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моделировать </w:t>
      </w: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и объяснять количественные и пространственные отношения);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— развитие основ логического, знаково-символического и алгоритмического мышления;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— развитие пространственного воображения;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— развитие математической речи;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— формирование системы начальных математических знаний и умений их применять для решения учебно-познавательных</w:t>
      </w:r>
      <w:r w:rsidR="00E63B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и практических задач;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— формирование умения вести поиск информации и работать с ней;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— формирование первоначальных представлений о компьютерной грамотности;</w:t>
      </w:r>
    </w:p>
    <w:p w:rsidR="00977209" w:rsidRPr="00977209" w:rsidRDefault="00977209" w:rsidP="00977209">
      <w:pPr>
        <w:tabs>
          <w:tab w:val="right" w:pos="9355"/>
        </w:tabs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— развитие познавательных способностей;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— воспитание стремления к расширению математических знаний;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— </w:t>
      </w: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критичности мышления;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— развитие умений аргументированно обосновывать и отстаивать высказанное суждение, оценивать и принимать суждения других.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усвоение начальных математических знаний, </w:t>
      </w: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Содержание 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 — 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977209" w:rsidRPr="00977209" w:rsidRDefault="00977209" w:rsidP="00977209">
      <w:pPr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 арифметического содержания — представления о натуральном числе и нуле, </w:t>
      </w: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арифметических действиях</w:t>
      </w: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Программа предусматривает ознакомление с величинами (длина, ширина), единицами измерения (сантиметр, дециметр, килограмм) и соотношениями между ними.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Важной особенностью программы является включение в неё элементов алгебраической пропедевтики (выражения с пустым окошечком).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Особое место занимают текстовые задачи. 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 способствует</w:t>
      </w:r>
      <w:r w:rsidR="00E63B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</w:t>
      </w: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Учащиеся научатся распознавать и изображатьточку, прямую и кривую линии, отрезок, луч, угол, ломаную, многоугольник. Они овладеют навыками работы с измерительными и чертёжными инструментами (линейка, чертёжный угольник)</w:t>
      </w: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На уроке происходит  формирование совокупности умений работать с информацией. Эти умения формируются как на уроках, так и во внеурочной деятельности — 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Предметное содержание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</w:t>
      </w:r>
    </w:p>
    <w:p w:rsidR="00977209" w:rsidRPr="00977209" w:rsidRDefault="00977209" w:rsidP="0097720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Освоение математического содержания создаёт условия для повышения логической культуры и совершенствования коммуникативной деятельности учащихся.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977209" w:rsidRPr="00977209" w:rsidRDefault="00977209" w:rsidP="00977209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самостоятельности.</w:t>
      </w:r>
    </w:p>
    <w:p w:rsidR="00977209" w:rsidRPr="00977209" w:rsidRDefault="00977209" w:rsidP="00977209">
      <w:pPr>
        <w:ind w:firstLine="540"/>
        <w:jc w:val="both"/>
        <w:outlineLvl w:val="0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977209">
        <w:rPr>
          <w:rFonts w:ascii="Times New Roman" w:eastAsia="Times New Roman" w:hAnsi="Times New Roman"/>
          <w:b/>
          <w:sz w:val="30"/>
          <w:szCs w:val="30"/>
          <w:lang w:eastAsia="ru-RU"/>
        </w:rPr>
        <w:t>Место курса в учебном плане</w:t>
      </w:r>
    </w:p>
    <w:p w:rsidR="00977209" w:rsidRPr="00977209" w:rsidRDefault="00977209" w:rsidP="00977209">
      <w:pPr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На изучение математики в 1 классе начальной школы отводится по 4 ч в неделю. Курс рассчитан на 132 часа.</w:t>
      </w:r>
    </w:p>
    <w:p w:rsidR="00977209" w:rsidRPr="00977209" w:rsidRDefault="00977209" w:rsidP="00977209">
      <w:pPr>
        <w:jc w:val="center"/>
        <w:outlineLvl w:val="0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977209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Темы учебного курса. </w:t>
      </w:r>
    </w:p>
    <w:p w:rsidR="00977209" w:rsidRPr="00977209" w:rsidRDefault="00977209" w:rsidP="00977209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3"/>
        <w:gridCol w:w="9928"/>
        <w:gridCol w:w="2121"/>
        <w:gridCol w:w="1854"/>
      </w:tblGrid>
      <w:tr w:rsidR="00977209" w:rsidRPr="00977209" w:rsidTr="00621EFD">
        <w:tc>
          <w:tcPr>
            <w:tcW w:w="0" w:type="auto"/>
            <w:vMerge w:val="restart"/>
          </w:tcPr>
          <w:p w:rsidR="00977209" w:rsidRPr="00977209" w:rsidRDefault="00977209" w:rsidP="00977209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0" w:type="auto"/>
            <w:gridSpan w:val="2"/>
          </w:tcPr>
          <w:p w:rsidR="00977209" w:rsidRPr="00977209" w:rsidRDefault="00977209" w:rsidP="00977209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977209" w:rsidRPr="00977209" w:rsidTr="00621EFD">
        <w:tc>
          <w:tcPr>
            <w:tcW w:w="0" w:type="auto"/>
            <w:vMerge/>
          </w:tcPr>
          <w:p w:rsidR="00977209" w:rsidRPr="00977209" w:rsidRDefault="00977209" w:rsidP="00977209">
            <w:pP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0" w:type="auto"/>
            <w:vMerge/>
          </w:tcPr>
          <w:p w:rsidR="00977209" w:rsidRPr="00977209" w:rsidRDefault="00977209" w:rsidP="00977209">
            <w:pP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0" w:type="auto"/>
          </w:tcPr>
          <w:p w:rsidR="00977209" w:rsidRPr="00977209" w:rsidRDefault="00977209" w:rsidP="0097720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Примерная программа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Рабочая программа</w:t>
            </w:r>
          </w:p>
        </w:tc>
      </w:tr>
      <w:tr w:rsidR="00977209" w:rsidRPr="00977209" w:rsidTr="00621EFD"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ПОДГОТОВКА К ИЗУЧЕНИЮ ЧИСЕЛ. ПРОСТРАНСТВЕННЫЕ И ВРЕМЕННЫЕ ПРЕДСТАВЛЕНИЯ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977209" w:rsidRPr="00977209" w:rsidTr="00621EFD"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ЧИСЛА ОТ 1 до 10. ЧИСЛО 0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Нумерация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</w:tr>
      <w:tr w:rsidR="00977209" w:rsidRPr="00977209" w:rsidTr="00621EFD"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ЧИСЛА ОТ 1 ДО 10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Сложение и вычитание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56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</w:t>
            </w:r>
          </w:p>
        </w:tc>
      </w:tr>
      <w:tr w:rsidR="00977209" w:rsidRPr="00977209" w:rsidTr="00621EFD"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ЧИСЛА ОТ 1 ДО 20</w:t>
            </w:r>
          </w:p>
          <w:p w:rsidR="00977209" w:rsidRPr="00977209" w:rsidRDefault="00977209" w:rsidP="00977209">
            <w:pPr>
              <w:tabs>
                <w:tab w:val="left" w:pos="483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Нумерация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977209" w:rsidRPr="00977209" w:rsidTr="00621EFD"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ЧИСЛА ОТ 1 ДО 20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Сложение и вычитание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</w:tr>
      <w:tr w:rsidR="00977209" w:rsidRPr="00977209" w:rsidTr="00621EFD"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tabs>
                <w:tab w:val="left" w:pos="447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Итоговое повторение «Что узнали, чему научились в 1 классе»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977209" w:rsidRPr="00977209" w:rsidTr="00621EFD"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tabs>
                <w:tab w:val="left" w:pos="447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Проверка знаний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77209" w:rsidRPr="00977209" w:rsidTr="00621EFD">
        <w:tc>
          <w:tcPr>
            <w:tcW w:w="0" w:type="auto"/>
          </w:tcPr>
          <w:p w:rsidR="00977209" w:rsidRPr="00977209" w:rsidRDefault="00977209" w:rsidP="00977209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tabs>
                <w:tab w:val="left" w:pos="4470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0" w:type="auto"/>
          </w:tcPr>
          <w:p w:rsidR="00977209" w:rsidRPr="00977209" w:rsidRDefault="00977209" w:rsidP="0097720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132</w:t>
            </w:r>
          </w:p>
        </w:tc>
      </w:tr>
    </w:tbl>
    <w:p w:rsidR="00977209" w:rsidRPr="00977209" w:rsidRDefault="00977209" w:rsidP="00977209">
      <w:pPr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Планируемые результаты освоения программы к концу 1 класса:</w:t>
      </w:r>
    </w:p>
    <w:p w:rsidR="00977209" w:rsidRPr="00977209" w:rsidRDefault="00977209" w:rsidP="0097720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ЛИЧНОСТНЫЕ РЕЗУЛЬТАТЫ</w:t>
      </w: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                                       У учащегося будут сформированы:</w:t>
      </w:r>
    </w:p>
    <w:p w:rsidR="00977209" w:rsidRPr="00977209" w:rsidRDefault="00977209" w:rsidP="009772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начальные (элементарные) представления о самостоятельности и личной ответственности в процессе обучения математике;</w:t>
      </w:r>
    </w:p>
    <w:p w:rsidR="00977209" w:rsidRPr="00977209" w:rsidRDefault="00977209" w:rsidP="009772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начальные представления о математических способах познания мира;</w:t>
      </w:r>
    </w:p>
    <w:p w:rsidR="00977209" w:rsidRPr="00977209" w:rsidRDefault="00977209" w:rsidP="009772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начальные представления о целостности окружающего мира;</w:t>
      </w:r>
    </w:p>
    <w:p w:rsidR="00977209" w:rsidRPr="00977209" w:rsidRDefault="00977209" w:rsidP="009772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него самого;</w:t>
      </w:r>
    </w:p>
    <w:p w:rsidR="00977209" w:rsidRPr="00977209" w:rsidRDefault="00977209" w:rsidP="009772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</w:r>
    </w:p>
    <w:p w:rsidR="00977209" w:rsidRPr="00977209" w:rsidRDefault="00977209" w:rsidP="009772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осваивать положительный и позитивный стиль общения со сверстниками и взрослыми в школе и дома;</w:t>
      </w:r>
    </w:p>
    <w:p w:rsidR="00977209" w:rsidRPr="00977209" w:rsidRDefault="00977209" w:rsidP="00977209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          Учащийся получит возможность для формирования:</w:t>
      </w:r>
    </w:p>
    <w:p w:rsidR="00977209" w:rsidRPr="00977209" w:rsidRDefault="00977209" w:rsidP="009772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lastRenderedPageBreak/>
        <w:t>основ внутренней позиции школьника с положительным отношением к школе, к учебной деятельности (проявлять положительное отношение к учебному предмету «Математика»,  отвечать на вопросы учителя (учебника), участвовать в беседах и дискуссиях, различных видах деятельности, осознавать суть новой социальной роли ученика, принимать нормы и правила школьной жизни, ответственно относиться к урокам математики (ежедневно быть готовым к уроку), бережно относиться к учебнику и рабочей тетради);</w:t>
      </w:r>
    </w:p>
    <w:p w:rsidR="00977209" w:rsidRPr="00977209" w:rsidRDefault="00977209" w:rsidP="009772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учебно-познавательного интереса к новому учебному материалу и способам решения новых учебных и практических задач;</w:t>
      </w:r>
    </w:p>
    <w:p w:rsidR="00977209" w:rsidRPr="00977209" w:rsidRDefault="00977209" w:rsidP="009772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способности к самооценке результатов своей учебной деятельности.</w:t>
      </w:r>
    </w:p>
    <w:p w:rsidR="00977209" w:rsidRPr="00977209" w:rsidRDefault="009C0965" w:rsidP="009C0965">
      <w:pPr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</w:t>
      </w:r>
      <w:r w:rsidR="00977209" w:rsidRPr="009772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Примерная тематика контрольно-измерительных материалов</w:t>
      </w:r>
    </w:p>
    <w:tbl>
      <w:tblPr>
        <w:tblpPr w:leftFromText="180" w:rightFromText="180" w:vertAnchor="text" w:horzAnchor="page" w:tblpX="1953" w:tblpY="233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8"/>
        <w:gridCol w:w="4173"/>
        <w:gridCol w:w="8505"/>
      </w:tblGrid>
      <w:tr w:rsidR="00977209" w:rsidRPr="00977209" w:rsidTr="00621EFD">
        <w:trPr>
          <w:trHeight w:val="704"/>
        </w:trPr>
        <w:tc>
          <w:tcPr>
            <w:tcW w:w="1038" w:type="dxa"/>
          </w:tcPr>
          <w:p w:rsidR="00977209" w:rsidRPr="00977209" w:rsidRDefault="00977209" w:rsidP="0097720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урока</w:t>
            </w:r>
          </w:p>
        </w:tc>
        <w:tc>
          <w:tcPr>
            <w:tcW w:w="4173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8505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теме</w:t>
            </w:r>
          </w:p>
        </w:tc>
      </w:tr>
      <w:tr w:rsidR="00977209" w:rsidRPr="00977209" w:rsidTr="00621EFD">
        <w:tc>
          <w:tcPr>
            <w:tcW w:w="1038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173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Проверочная работа № 1</w:t>
            </w:r>
          </w:p>
        </w:tc>
        <w:tc>
          <w:tcPr>
            <w:tcW w:w="8505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Дочисловой период </w:t>
            </w:r>
          </w:p>
        </w:tc>
      </w:tr>
      <w:tr w:rsidR="00977209" w:rsidRPr="00977209" w:rsidTr="00621EFD">
        <w:tc>
          <w:tcPr>
            <w:tcW w:w="1038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73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Проверочная работа № 2</w:t>
            </w:r>
          </w:p>
        </w:tc>
        <w:tc>
          <w:tcPr>
            <w:tcW w:w="8505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Нумерация чисел от 1 до 5.</w:t>
            </w:r>
          </w:p>
        </w:tc>
      </w:tr>
      <w:tr w:rsidR="00977209" w:rsidRPr="00977209" w:rsidTr="00621EFD">
        <w:tc>
          <w:tcPr>
            <w:tcW w:w="1038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173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№ 1</w:t>
            </w:r>
          </w:p>
        </w:tc>
        <w:tc>
          <w:tcPr>
            <w:tcW w:w="8505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«Математика вокруг нас. Числа в загадках, пословицах и поговорках».</w:t>
            </w:r>
          </w:p>
        </w:tc>
      </w:tr>
      <w:tr w:rsidR="00977209" w:rsidRPr="00977209" w:rsidTr="00621EFD">
        <w:tc>
          <w:tcPr>
            <w:tcW w:w="1038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173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Проверочная работа № 3</w:t>
            </w:r>
          </w:p>
        </w:tc>
        <w:tc>
          <w:tcPr>
            <w:tcW w:w="8505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Нумерация чисел от 1 до 10 . Число 0. </w:t>
            </w:r>
          </w:p>
        </w:tc>
      </w:tr>
      <w:tr w:rsidR="00977209" w:rsidRPr="00977209" w:rsidTr="00621EFD">
        <w:tc>
          <w:tcPr>
            <w:tcW w:w="1038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173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Проверочная работа № 4</w:t>
            </w:r>
          </w:p>
        </w:tc>
        <w:tc>
          <w:tcPr>
            <w:tcW w:w="8505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Прибавление и вычитание чисел 1, 2</w:t>
            </w:r>
          </w:p>
        </w:tc>
      </w:tr>
      <w:tr w:rsidR="00977209" w:rsidRPr="00977209" w:rsidTr="00621EFD">
        <w:tc>
          <w:tcPr>
            <w:tcW w:w="1038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4173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Проверочная работа №5</w:t>
            </w:r>
          </w:p>
        </w:tc>
        <w:tc>
          <w:tcPr>
            <w:tcW w:w="8505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Прибавление и вычитание чисел 1, 2, 3. Математические термины.</w:t>
            </w:r>
          </w:p>
        </w:tc>
      </w:tr>
      <w:tr w:rsidR="00977209" w:rsidRPr="00977209" w:rsidTr="00621EFD">
        <w:tc>
          <w:tcPr>
            <w:tcW w:w="1038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4173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Тест № 1</w:t>
            </w:r>
          </w:p>
        </w:tc>
        <w:tc>
          <w:tcPr>
            <w:tcW w:w="8505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Сложение в пределах 10.</w:t>
            </w:r>
          </w:p>
        </w:tc>
      </w:tr>
      <w:tr w:rsidR="00977209" w:rsidRPr="00977209" w:rsidTr="00621EFD">
        <w:tc>
          <w:tcPr>
            <w:tcW w:w="1038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4173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Контрольная работа № 1</w:t>
            </w:r>
          </w:p>
        </w:tc>
        <w:tc>
          <w:tcPr>
            <w:tcW w:w="8505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Сложение и вычитание. 3 ч.</w:t>
            </w:r>
          </w:p>
        </w:tc>
      </w:tr>
      <w:tr w:rsidR="00977209" w:rsidRPr="00977209" w:rsidTr="00621EFD">
        <w:tc>
          <w:tcPr>
            <w:tcW w:w="1038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4173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Тест  № 2</w:t>
            </w:r>
          </w:p>
        </w:tc>
        <w:tc>
          <w:tcPr>
            <w:tcW w:w="8505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Сложение и вычитание в пределах 10</w:t>
            </w:r>
          </w:p>
        </w:tc>
      </w:tr>
      <w:tr w:rsidR="00977209" w:rsidRPr="00977209" w:rsidTr="00621EFD">
        <w:tc>
          <w:tcPr>
            <w:tcW w:w="1038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101</w:t>
            </w:r>
          </w:p>
        </w:tc>
        <w:tc>
          <w:tcPr>
            <w:tcW w:w="4173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Контрольная работа № 2</w:t>
            </w:r>
          </w:p>
        </w:tc>
        <w:tc>
          <w:tcPr>
            <w:tcW w:w="8505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Нумерация чисел от 1 до 10.</w:t>
            </w:r>
          </w:p>
        </w:tc>
      </w:tr>
      <w:tr w:rsidR="00977209" w:rsidRPr="00977209" w:rsidTr="00621EFD">
        <w:tc>
          <w:tcPr>
            <w:tcW w:w="1038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4173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Контрольная работа № 3</w:t>
            </w:r>
          </w:p>
        </w:tc>
        <w:tc>
          <w:tcPr>
            <w:tcW w:w="8505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Нумерация чисел от 1 до 20.</w:t>
            </w:r>
          </w:p>
        </w:tc>
      </w:tr>
      <w:tr w:rsidR="00977209" w:rsidRPr="00977209" w:rsidTr="00621EFD">
        <w:tc>
          <w:tcPr>
            <w:tcW w:w="1038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4173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Тест № 3</w:t>
            </w:r>
          </w:p>
        </w:tc>
        <w:tc>
          <w:tcPr>
            <w:tcW w:w="8505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Нумерация чисел от 1 до 20. Табличное сложение.</w:t>
            </w:r>
          </w:p>
        </w:tc>
      </w:tr>
      <w:tr w:rsidR="00977209" w:rsidRPr="00977209" w:rsidTr="00621EFD">
        <w:tc>
          <w:tcPr>
            <w:tcW w:w="1038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4173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№ 2</w:t>
            </w:r>
          </w:p>
        </w:tc>
        <w:tc>
          <w:tcPr>
            <w:tcW w:w="8505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«Математика вокруг нас. Форма, размер, цвет. Узоры и орнаменты».</w:t>
            </w:r>
          </w:p>
        </w:tc>
      </w:tr>
      <w:tr w:rsidR="00977209" w:rsidRPr="00977209" w:rsidTr="00621EFD">
        <w:tc>
          <w:tcPr>
            <w:tcW w:w="1038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131.</w:t>
            </w:r>
          </w:p>
        </w:tc>
        <w:tc>
          <w:tcPr>
            <w:tcW w:w="4173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Контрольная работа № 5</w:t>
            </w:r>
          </w:p>
        </w:tc>
        <w:tc>
          <w:tcPr>
            <w:tcW w:w="8505" w:type="dxa"/>
          </w:tcPr>
          <w:p w:rsidR="00977209" w:rsidRPr="00977209" w:rsidRDefault="00977209" w:rsidP="009772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Итоговое повторение за 1 класс.</w:t>
            </w:r>
          </w:p>
        </w:tc>
      </w:tr>
    </w:tbl>
    <w:p w:rsidR="00977209" w:rsidRPr="00977209" w:rsidRDefault="00977209" w:rsidP="00977209">
      <w:pPr>
        <w:jc w:val="center"/>
        <w:rPr>
          <w:rFonts w:ascii="Times New Roman" w:eastAsia="Times New Roman" w:hAnsi="Times New Roman"/>
          <w:b/>
          <w:bCs/>
          <w:color w:val="0000FF"/>
          <w:sz w:val="28"/>
          <w:szCs w:val="28"/>
          <w:lang w:eastAsia="ru-RU"/>
        </w:rPr>
      </w:pPr>
    </w:p>
    <w:p w:rsidR="00977209" w:rsidRPr="00977209" w:rsidRDefault="00977209" w:rsidP="0097720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7209" w:rsidRPr="00977209" w:rsidRDefault="00977209" w:rsidP="0097720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7209" w:rsidRPr="00977209" w:rsidRDefault="00977209" w:rsidP="0097720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7209" w:rsidRPr="00977209" w:rsidRDefault="00977209" w:rsidP="0097720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7209" w:rsidRPr="00977209" w:rsidRDefault="00977209" w:rsidP="00977209">
      <w:pPr>
        <w:spacing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209" w:rsidRPr="00977209" w:rsidRDefault="00977209" w:rsidP="00977209">
      <w:pPr>
        <w:spacing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209" w:rsidRPr="00977209" w:rsidRDefault="00977209" w:rsidP="00977209">
      <w:pPr>
        <w:spacing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209" w:rsidRPr="00977209" w:rsidRDefault="00977209" w:rsidP="00977209">
      <w:pPr>
        <w:spacing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209" w:rsidRPr="00977209" w:rsidRDefault="00977209" w:rsidP="00977209">
      <w:pPr>
        <w:spacing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209" w:rsidRPr="00977209" w:rsidRDefault="00977209" w:rsidP="00977209">
      <w:pPr>
        <w:spacing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209" w:rsidRPr="00977209" w:rsidRDefault="00977209" w:rsidP="00977209">
      <w:pPr>
        <w:spacing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209" w:rsidRPr="00977209" w:rsidRDefault="00977209" w:rsidP="00977209">
      <w:pPr>
        <w:spacing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209" w:rsidRPr="00977209" w:rsidRDefault="00977209" w:rsidP="00977209">
      <w:pPr>
        <w:spacing w:line="36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C0965" w:rsidRDefault="009C0965" w:rsidP="009C0965">
      <w:pPr>
        <w:outlineLvl w:val="0"/>
        <w:rPr>
          <w:rFonts w:ascii="Times New Roman" w:eastAsia="Times New Roman" w:hAnsi="Times New Roman"/>
          <w:b/>
          <w:lang w:eastAsia="ru-RU"/>
        </w:rPr>
      </w:pPr>
    </w:p>
    <w:p w:rsidR="009C0965" w:rsidRDefault="009C0965" w:rsidP="009C0965">
      <w:pPr>
        <w:outlineLvl w:val="0"/>
        <w:rPr>
          <w:rFonts w:ascii="Times New Roman" w:eastAsia="Times New Roman" w:hAnsi="Times New Roman"/>
          <w:b/>
          <w:lang w:eastAsia="ru-RU"/>
        </w:rPr>
      </w:pPr>
    </w:p>
    <w:p w:rsidR="009C0965" w:rsidRDefault="009C0965" w:rsidP="009C0965">
      <w:pPr>
        <w:outlineLvl w:val="0"/>
        <w:rPr>
          <w:rFonts w:ascii="Times New Roman" w:eastAsia="Times New Roman" w:hAnsi="Times New Roman"/>
          <w:b/>
          <w:lang w:eastAsia="ru-RU"/>
        </w:rPr>
      </w:pPr>
    </w:p>
    <w:p w:rsidR="00977209" w:rsidRPr="00977209" w:rsidRDefault="009C0965" w:rsidP="009C0965">
      <w:pPr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lastRenderedPageBreak/>
        <w:t xml:space="preserve">                                                                          </w:t>
      </w:r>
      <w:r w:rsidR="00977209" w:rsidRPr="00977209">
        <w:rPr>
          <w:rFonts w:ascii="Times New Roman" w:eastAsia="Times New Roman" w:hAnsi="Times New Roman"/>
          <w:sz w:val="28"/>
          <w:szCs w:val="28"/>
          <w:lang w:eastAsia="ru-RU"/>
        </w:rPr>
        <w:t>КАЛЕНДАРНО – ТЕМАТИЧЕСКОЕ ПЛАНИРОВАНИЕ</w:t>
      </w:r>
    </w:p>
    <w:p w:rsidR="00977209" w:rsidRPr="00977209" w:rsidRDefault="00977209" w:rsidP="00977209">
      <w:pPr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Pr="00977209">
        <w:rPr>
          <w:rFonts w:ascii="Times New Roman" w:eastAsia="Times New Roman" w:hAnsi="Times New Roman"/>
          <w:b/>
          <w:sz w:val="28"/>
          <w:szCs w:val="28"/>
          <w:lang w:eastAsia="ru-RU"/>
        </w:rPr>
        <w:t>МАТЕМАТИКЕ 1 класс (132 ч.) 4 ч. в неделю</w:t>
      </w:r>
    </w:p>
    <w:p w:rsidR="00977209" w:rsidRPr="00977209" w:rsidRDefault="00977209" w:rsidP="00977209">
      <w:pPr>
        <w:jc w:val="center"/>
        <w:rPr>
          <w:rFonts w:ascii="Times New Roman" w:eastAsia="Times New Roman" w:hAnsi="Times New Roman"/>
          <w:b/>
          <w:lang w:eastAsia="ru-RU"/>
        </w:rPr>
      </w:pPr>
      <w:r w:rsidRPr="00977209">
        <w:rPr>
          <w:rFonts w:ascii="Times New Roman" w:eastAsia="Times New Roman" w:hAnsi="Times New Roman"/>
          <w:b/>
          <w:lang w:eastAsia="ru-RU"/>
        </w:rPr>
        <w:t>1 четверть (35 ч)</w:t>
      </w:r>
    </w:p>
    <w:p w:rsidR="00977209" w:rsidRPr="00977209" w:rsidRDefault="00977209" w:rsidP="00977209">
      <w:pPr>
        <w:jc w:val="center"/>
        <w:rPr>
          <w:rFonts w:ascii="Times New Roman" w:eastAsia="Times New Roman" w:hAnsi="Times New Roman"/>
          <w:b/>
          <w:lang w:eastAsia="ru-RU"/>
        </w:rPr>
      </w:pPr>
      <w:r w:rsidRPr="00977209">
        <w:rPr>
          <w:rFonts w:ascii="Times New Roman" w:eastAsia="Times New Roman" w:hAnsi="Times New Roman"/>
          <w:b/>
          <w:lang w:eastAsia="ru-RU"/>
        </w:rPr>
        <w:t>ПОДГОТОВКА К ИЗУЧЕНИЮ ЧИСЕЛ. ПРОСТРАНСТВЕННЫЕ И ВРЕМЕННЫЕ ПРЕДСТАВЛЕНИЯ (8 ч.)</w:t>
      </w:r>
    </w:p>
    <w:tbl>
      <w:tblPr>
        <w:tblW w:w="15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/>
      </w:tblPr>
      <w:tblGrid>
        <w:gridCol w:w="531"/>
        <w:gridCol w:w="144"/>
        <w:gridCol w:w="566"/>
        <w:gridCol w:w="1704"/>
        <w:gridCol w:w="284"/>
        <w:gridCol w:w="1276"/>
        <w:gridCol w:w="2550"/>
        <w:gridCol w:w="992"/>
        <w:gridCol w:w="2127"/>
        <w:gridCol w:w="2692"/>
        <w:gridCol w:w="1417"/>
        <w:gridCol w:w="885"/>
      </w:tblGrid>
      <w:tr w:rsidR="00977209" w:rsidRPr="00977209" w:rsidTr="00621EFD">
        <w:trPr>
          <w:trHeight w:val="390"/>
        </w:trPr>
        <w:tc>
          <w:tcPr>
            <w:tcW w:w="531" w:type="dxa"/>
            <w:vMerge w:val="restart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п/п</w:t>
            </w:r>
          </w:p>
        </w:tc>
        <w:tc>
          <w:tcPr>
            <w:tcW w:w="710" w:type="dxa"/>
            <w:gridSpan w:val="2"/>
            <w:vMerge w:val="restart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дата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Тема урока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Количество часов</w:t>
            </w: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Тип урока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Решаемые проблемы</w:t>
            </w: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(цели)</w:t>
            </w:r>
          </w:p>
        </w:tc>
        <w:tc>
          <w:tcPr>
            <w:tcW w:w="722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Планируемые результаты (в соответствии с ФГОС)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85" w:type="dxa"/>
            <w:vMerge w:val="restart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Вид контроля</w:t>
            </w:r>
          </w:p>
        </w:tc>
      </w:tr>
      <w:tr w:rsidR="00977209" w:rsidRPr="00977209" w:rsidTr="00621EFD">
        <w:trPr>
          <w:trHeight w:val="420"/>
        </w:trPr>
        <w:tc>
          <w:tcPr>
            <w:tcW w:w="531" w:type="dxa"/>
            <w:vMerge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0" w:type="dxa"/>
            <w:gridSpan w:val="2"/>
            <w:vMerge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понятия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Предметные результаты</w:t>
            </w:r>
          </w:p>
        </w:tc>
        <w:tc>
          <w:tcPr>
            <w:tcW w:w="26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Универсальные учебные действия (ууд)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Личностные результаты</w:t>
            </w:r>
          </w:p>
        </w:tc>
        <w:tc>
          <w:tcPr>
            <w:tcW w:w="8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77209" w:rsidRPr="00977209" w:rsidTr="00621EFD"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математики. Роль математики в жизни людей и общества.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2-3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формирование представлений об изучаемом предмете;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Знакомство с</w:t>
            </w:r>
            <w:r w:rsidR="00A8606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условными обозначениями в учебнике; развивать интерес к окружающему миру.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Учебник, рабочая тетрадь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Узнают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об основных задачах курса; определять уровень своих знаний  по предмету.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Получат возможность научиться: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работать с учебником, рабочей тетрадью.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принимают и сохраняют учебную задачу; оценивать результат своих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i/>
                <w:lang w:eastAsia="ru-RU"/>
              </w:rPr>
              <w:t>общеучебные-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осознанное и произвольное речевое высказывание в устной форме о новом изученном предмете;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i/>
                <w:lang w:eastAsia="ru-RU"/>
              </w:rPr>
              <w:t xml:space="preserve">Логические -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осуществление поиска существенной информации (из рассказа учителя, родителей, из собственного жизненного опыта, из фильмов).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 обращаться за помощью к учителю.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Развитие мотивов учебной деятельности и навыков сотрудничества со взрослыми и сверстниками в разных социальных ситуациях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Фронтальная беседа.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Счёт предметов (с использованием количественных и порядковых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числительных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4-5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считать предметы?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выявление умения вести счет, учить практически, выполнять счет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предметов, используя количественные и порядковые числительные.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Учебник, рабочая тетрадь, счет предмет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ов, предмет математика.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ориентироваться в пространстве и на листе бумаги (вверху, внизу, слева, справа);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сравнивать предметы по различным признакам (цвет, форма, размер); вести счет предметов.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Получат возможность научиться: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работать с учебником, рабочей тетрадью.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действия в соответствии с учебной задачей и условиями ее реализации: умение работать с учебной книгой.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задач; поиск информации в учебной книге.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 обращаться за помощью к учителю.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3.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Пространственные и временные представления.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«Вверху». «Внизу». «Слева». «Справа».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6-7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Урок-игра</w:t>
            </w: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«вверху», «внизу», «справа», «слева»?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научить определять местоположение предметов в пространстве; устанавливать пространственные отношения с помощью сравнения: выше – ниже, слева- справа.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Пространственные представления: «вверху», «внизу», «справа», «слева».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сравнивать, наблюдать, делать выводы, приводить примеры.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действия в соответствии с учебной задачей и условиями ее реализации.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уметь распознавать объекты, выделяя существенные признаки: местоположение по отношению к другим объектам.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вырабатывать умение работать в парах, обучать сотрудничеству.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Начальные навыки адаптации в динамично изменяющемся мире.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Индивидуальный опрос.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Пространственные и временные представления.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«Раньше». «Позже». «Сначала». «Потом». «За». «Между».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8-9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5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«раньше», «позже», «сначала», «потом», «перед», «за»?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воспроизводить последовательность чисел о 1 до 10 в порядке увеличения; познакомиться с новыми понятиями.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Пространственные представления: «раньше», «позже», «сначала», «потом»,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«перед», «за», «между».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Научатся: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ориентироваться в окружающем пространстве.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удерживать учебную задачу, применять установленные правила (определение порядка действий во временном отношении) в планировании способа решения.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осуществлять рефлексию способов и условий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вопросы, используя изученные на уроке понятия;  обращаться за помощью, формулировать свои затруднения.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Мотивация учебной 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Индивидуальный опрос.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5.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Сравнение групп предметов. Отношения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«Столько же». «Больше». «Меньше».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10-11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6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сравнивать группы предметов?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учить выяснять, в какой из групп предметов больше (меньше), столько же.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«Столько же». «Больше». «Меньше». 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сравнивать группы предметов, наблюдать, делать выводы, приводить примеры.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применять установленные правила в планировании способа решения: алгоритм сравнения групп предметов.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задач: установление разницы в количестве предметов путем взаимно-однозначного соответствия или с помощью счета.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вопросы;  обращаться за помощью, формулировать свои затруднения.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Начальные навыки адаптации в динамично изменяющемся мире.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Сравнение групп предметов.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«На сколько больше?». «На сколько меньше?».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12-13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7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сравнивать, где больше, где меньше и на сколько?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сравнивать группы предметов «столько же», «больше на…», «меньше на…»; использовать знания в практической деятельности.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«Столько же больше…».  «На сколько меньше…». 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сравнивать группы предметов, «больше - меньше» и на сколько; наблюдать и делать выводы; приводить примеры.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составлять план и последовательность действий при определении разницы количества предметов, адекватно использовать речь для регуляции своих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использовать общие приемы решения задач (алгоритм попарно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соотнесения двух групп предметов).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сравнивать вопросы «На сколько…?», обращаться за помощью.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Начальные навыки адаптации в динамично изменяющемся мире.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Индивидуальный опрос.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7.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Закрепление знаний по теме Сравнение групп предметов.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«На столько больше (меньше)?».  Пространственные и временные представления 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14-15, 16-17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7-8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сравнивать группу предметов? Закрепление изученных знаний.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знания в практической деятельности; уравнивать предметы; сравнивать группу предметов.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Уравнивание предметов, сравнение предметов. «Раньше», «позже», «сначала», «потом», «перед», «за», «между»,</w:t>
            </w:r>
            <w:r w:rsidR="00A8606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«Столько же больше…».  «На сколько меньше…». 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сравнивать и выяснять, на сколько в одной группе предметов больше или меньше, чем в другой; уравнивать предметы; сравнивать группы предметов; применять усвоенные практические знания.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новые учебные задачи в сотрудничестве учителем; вырабатывать самостоятельность и личную ответственность за свои поступки.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ориентироваться в разнообразии способов решения задач: уравнивание двух групп предметов, пространственные и временные представления; самостоятельно создавать алгоритм деятельности при решении проблем различного характера.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 «На сколько…?», «Как сделать равными», обращаться за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Помощью, формулировать свои затруднения; уметь работать в парах.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Внутренняя позиция школьника на основе положительного отношения к школе, 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Индивидуальный опрос.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color w:val="FF0000"/>
                <w:lang w:eastAsia="ru-RU"/>
              </w:rPr>
              <w:t>8.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Закрепление знаний по теме Сравнение групп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предметов. Пространственные и временные представления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Проверочная работа № 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18-20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EE16DF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Закрепление знаний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Правильно выполнять проверочную работу.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уточнить знания по пройденной теме;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закрепить полученные знания; проверить уровень усвоения пройденного материала.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 «Раньше», «позже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», «сначала», «потом», «перед», «за», «между»,«Столько же больше…».  «На сколько меньше…». 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Повторят: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основные вопросы из пройденного материла.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вырабатывать самостоятельность и личную ответственность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за свои поступки,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ориентироваться в разнообразии способов решения задач по всем изученным направлениям.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используя изученные понятия, обращаться за помощью, осуществлять рефлексию способов и условий действий.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Самостоятельность и личная ответственн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ость за свои поступки.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Проверочная работ</w:t>
            </w: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а № 1.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15168" w:type="dxa"/>
            <w:gridSpan w:val="1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Числа от 1 до 10 и число 0. Нумерация (28 ч)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Понятия «много», «один».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Цифра 1.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Письмо цифры 1.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22-23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9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«много», «один»?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называть и записывать цифру натурального числа 1; правильно соотносить цифру с числом предметов; познакомить с понятиями «много», «один».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Последовательность первых десяти чисел в прямом и обратном порядке, начиная с любого числа. Цифра  числа 1.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называть и записывать цифру натурального числа 1; правильно соотносить цифру с числом предметов. 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и удерживать учебную задачу: раскрытие понятия о натуральном ряде чисел; применять установленные правила в планировании способа решения: счет предметов по одному, парами.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использовать общие приемы решения задач: случаи образования чисел первого пятка, установление порядкового номера объекта, раскрытие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связей между числами, введение понятий «много», «один».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слушать собеседника, адекватно оценивать собственное поведение, поведение окружающих;  оказывать в сотрудничестве взаимопомощь.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10.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Числа 1 и 2.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Письмо цифры 2.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24-25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9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«два»?  Как пишется эта цифра?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называть и записывать  цифру натурального числа 2; правильно соотносить цифру с числом предметов; уметь называть числа.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Цифра  2 натурального числа 2. Чтение и письмо.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записывать, соотносить цифру с числом предметов. 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преобразовывать практическую задачу в познавательную: счет предметов по одному, парами. Освоение состава числа 2.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и формулировать проблемы: получение числа 2, сравнение групп предметов.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проявлять активность во взаимодействии в игре для решения коммуникативных и познавательных задач.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Число 3.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Письмо цифры 3.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26-27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10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«три»?  Как писать эту цифру?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называть и записывать  цифру натурального числа 3; правильно соотносить цифру с числом предметов; уметь называть числа.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Состав числа 3, цифра и число 3.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называть и записывать, цифру 3; считать различные объекты и устанавливать порядковый номер того или иного предмета при указанном порядке счета.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соотносить правильность выбора, выполнения и результата действия с требованием конкретной задачи: совершенствование навыков счета, сравнения групп предметов, освоение состава числа 3.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использовать общие приемы решения задач: установление порядкового номера объекта, название и написание числа 3.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 по картинке.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Индивидуальный опрос.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12.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Знаки: +, -, =.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«Прибавить», «вычесть», «получится».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Числа 1,2,3.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28-29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10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(путешествие).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Что такое  «прибавить», «вычесть», «получится»? 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называть и записывать  натуральные числа от 1 до 3; уметь использовать при чтении примеров математические термины «прибавить», «вычесть», «получится».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Знаки «+», «-», «=».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Применение знаков в конкретном примере. «Прибавить», «вычесть», «получится».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пользоваться математическими терминами; записывать и читать примеры со знаками «+», «-», «=».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сличать способ действия: накопление опыта в  использовании элементов математической символики.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узнавать, называть и определять объекты и явления окружающей действительности в соответствии с содержанием данного урока.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формулировать свои затруднения, свои затруднения, свою собственную позицию. 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Число 4.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Письмо цифры 4.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30-31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11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«четыре»?  Как пишется  цифра 4?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пользоваться математическими терминами; записывать и читать примеры со знаками «+», «-», «=».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Число и цифра 4, состав числа 4.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читать печатные и письменные цифры; соотносить цифру и число предметов; называть и записывать цифру  натурального числа 4; правильно соотносить цифру с числом предметов; уметь называть состав числа.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и удерживать учебную и задачу: сравнение соответствующих предметов, накопление опыта в использовании элементов математической символики.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узнавать, называть и определять объекты и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явления окружающей действительности: моделирование ситуаций, требующих упорядочения предметов и математических объектов.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ставить вопросы, обращаться за помощью, формулировать собственное мнение и позицию. 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14.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Понятия «длиннее», «короче», «одинаковые по длине».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32-33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12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Что значит «длиннее», «короче», «одинаковые по длине»? 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сравнивать предметы, используя математические понятия «длиннее», «короче», «одинаковые по длине».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«Длиннее», «короче», «одинаковые по длине». Сравнение отрезков.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называть и записывать натуральные числа от 1 до 4; пользоваться математическими требованиями терминами; записывать и читать примеры со знаками «+», «-», «=»; уметь использовать новые математические понятия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и удерживать учебную задачу: пошаговый контроль правильности выполнения алгоритма сравнения предметов, оценка на глаз длины предметов.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осуществлять подведение под понятия  на основе распознавания объектов, выделения существенных признаков: способность проводить исследование предмета с точки зрения его математической сущности.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Умение задавать вопросы, 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15.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Число 5.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Письмо цифры 5.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34-35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13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«пять»? Как написать эту цифру.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называть и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записывать цифру натурального числа 5, правильно соотносить цифру с числом предметов.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Цифра 5, соотнес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ение ее с другими цифрами.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называть и записывать цифру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натурального  числа 5; правильно соотносить цифру с числом предметов; записывать результат сравнения чисел, используя соответствующие знаки. 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формулировать и удерживать учебную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задачу: моделировать ситуации, иллюстрирующие арифметическое действие и ход его выполнения, накопление опыта в использовании элементов математической символики.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использоватьобщие приемы решения</w:t>
            </w:r>
            <w:r w:rsidR="00A8606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задач: анализ и решение задач: анализ и разрешение житейских ситуаций, требующих знания состава числа 5.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речь для регуляции своегодействия, ставить вопрос.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Самооценка на основе критериев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16.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Числа от 1 до 5.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Состав числа 5 из двух слагаемых.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36-37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14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Из каких чисел состоит число 5?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рассмотреть состав числа 5, взаимосвязь чисел при сложении (получение числа прибавлением 1 к предыдущему числу).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Состав числа, взаимосвязь чисел при сложении.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слушать, запоминать, записывать, соотносить цифру с числом предметов; проводить примеры; составлять число 5 из двух слагаемых, сравнивать любые два числа от 1 до 5; знать состав числа.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принимать установленные правила в планировании способа решения: пошаговый контроль правильности и полноты выполнения алгоритма действия, плана решения задачи.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Познавательные: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узнавать, называть и определять объекты и явления окружающей действительности в соответствии с содержанием  предмета: анализа и решение житейских ситуаций, требующих знания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состава числа 5.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просить о помощи одноклассников, учителя, формулировать свои затруднения.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Умение задавать вопросы, 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A15A3B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lang w:eastAsia="ru-RU"/>
              </w:rPr>
            </w:pPr>
            <w:r w:rsidRPr="00A15A3B">
              <w:rPr>
                <w:rFonts w:ascii="Times New Roman" w:eastAsia="Times New Roman" w:hAnsi="Times New Roman"/>
                <w:b/>
                <w:color w:val="C00000"/>
                <w:lang w:eastAsia="ru-RU"/>
              </w:rPr>
              <w:lastRenderedPageBreak/>
              <w:t>17.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A15A3B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C0000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i/>
                <w:u w:val="single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i/>
                <w:u w:val="single"/>
                <w:lang w:eastAsia="ru-RU"/>
              </w:rPr>
              <w:t>Странички для любознательных.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(самостоятельная работа)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38-39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Р.т., с. 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рассмотреть состав числа 5, взаимосвязь чисел при сложении.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Состав числа, взаимосвязь чисел при сложении.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слушать, запоминать, записывать, соотносить цифру с числом предметов; приводить примеры; сравнивать предметы по разделам; знать состав числа 5.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принимать установленные правила в планировании способа решения: пошаговый контроль правильности и полноты выполнения алгоритма действия, плана решения задачи.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узнавать, называть и определять объекты и явления окружающей действительности в соответствии с содержанием  предмета: анализа и решение житейских ситуаций, требующих знания состава числа 5.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просить о помощи одноклассников, учителя, формулировать свои затруднения.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Умение задавать вопросы, 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i/>
                <w:lang w:eastAsia="ru-RU"/>
              </w:rPr>
              <w:t>Самостоятельная работа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15168" w:type="dxa"/>
            <w:gridSpan w:val="1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Цифры и числа 6-9. Число 0. Число 10 (19 ч)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18.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Точка. Кривая линия. Прямая линия. Отрезок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Луч.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Учебник с. 40-41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15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 (экскурсия).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такое точка, кривая, прямая линия и отрезок, луч?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познакомить с точкой, кривой линией, отрезком, лучом.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Геометрические фигуры: точка, прямые,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кривые линии, отрезки, лучи.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Научаться: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различать понятия «линия», «точка», «прямая», «отрезок», и умение находить на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чертеже геометрические фигуры.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формировать умение работать в группе: конструирование моделей геометрических фигур по образцу, описанию,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рисунку.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Познавательные: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развивать первоначальное умение практического исследования математических объектов: распознавание, называние геометрических фигур, создание моделей.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просить о помощи одноклассников, учителя, формулировать свои затруднения.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19.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Ломаная линия.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42-43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16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такое ломаная линия? Что значит звено ломаной линии? Что такое вершина?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познакомить с ломаной линией, звеном ломаной линии, вершиной; выделять линию среди других фигур.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Точка, прямая,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ломаная, звено ломаной и вершина, отрезок.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видеть и строить в тетради геометрические фигуры: точки, прямые, кривые, отрезки, ломаные, вершины.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принимать установленные правила в планировании способа решения: пошаговый контроль правильности и полноты выполнения алгоритма действия, плана решения задачи.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узнавать, называть и определять объекты и явления окружающей действительности в соответствии с содержанием  предмета: обнаружение моделей геометрических фигур в окружающем.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оказывать в сотрудничестве взаимопомощь при поиске нужно информации.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20.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Закрепление изученного материала.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Проверочная работа № 2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по теме «Числа от 1 до 5: получение, сравнение, запись, соотнесение числа и цифры».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44-45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17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Уточнить знания детей по пройденной теме.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закрепить полученные знания; соотносить цифру с числом предметов; приводить примеры; сравнивать пары чисел.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Основные пройденные понятия.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называть состав числа от 2 до 5 из двух слагаемых; сравнивать любые два числа; получать числа прибавлением 1 к предыдущему числу; различать геометрические фигуры.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 план и последовательность действий: поиск информации на странице учебника, умение выполнять взаимопроверку в парах.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задач: накопление и использование опыта решения разнообразных математических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инициативное сотрудничество в парах.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Проверочная работа №2</w:t>
            </w: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21.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Знаки: «&gt;» больше, «&lt;» меньше, «=» равно.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46-47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правильно написать знаки сравнения «больше», «меньше»?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сравнение числа первого десятка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Отношения «больше», «меньше», «равно».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устанавливать пространственное отношение «больше», «меньше», «равно»; сравнивать пары чисел; записывать и читать, используя математические термины.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и удерживать учебную задачу: способность проводить сравнение чисел, соотносить части.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узнавать, называть и определять объекты и явления окружающей действительности: моделирование ситуаций, требующих сравнения предметов по количеству.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помощью; формулировать собственное мнение и позицию.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22.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Равенство. Неравенство.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Учебник с. 48-49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19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 «равенство», «неравенство»?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сравнение числа первого десятка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«Равенство», «нераве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нство»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сравнивать пары чисел; записывать и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читать, используя математические термины; слушать учителя, одноклассников; делать выводы о равенствах и неравенствах.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формулировать и удерживать учебную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задачу, применять установленные правила в планировании способа решения: исследование ситуаций, требующих сравнения чисел (на основе сравнения двух соответствующих групп предметов).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знаково-символические средства, в том числе модели и схемы для решения задач; создавать и приобретать модели и схемы  для решения задач: способность устанавливать соотношение частей и уметь записать результат сравнения чисел, используя знаки сравнения.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координировать и принимать различные позиции  во взаимодействии, оказывать в сотрудничестве взаимопомощь.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Самооценка на основе критериев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23.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Многоугольник.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50-51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20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такое многоугольники?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распознавать геометрические фигуры – многоугольники.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Геометрические фигуры: точка, прямые, кривые, отрезки, лучи,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многоугольники.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находить и распознавать геометрические фигуры; делать выводы.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Регулятивные: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преобразовывать практическую задачу в познавательную; разрешать житейские ситуации, требующие умения находить геометрические величины (планировка, разметка);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конструировать модели.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задач: обнаружение моделей геометрических фигур в окружающем; описывать свойства геометрических фигур.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24.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Числа 6,7. Письмо цифры 6.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52-53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21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«шесть»? Как написать эту цифру?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называть и записывать цифру натурального числа 6, правильно соотносить цифру с числом предметов. 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Числа и цифры 6 и 7. Получение путем прибавления по 1.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записывать результат сравнения чисел, используя соответствующие знаки; называть состав числа; сравнивать пары чисел.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предвидеть возможности получения конкретного результата при решении задач, выбирать действия  в соответствии с поставленной задачей  и условиями ее реализации: пошаговый контроль правильности и полноты выполнения алгоритма арифметического действия, плана решения задачи.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самостоятельно выделять и формулировать познавательную цель: раскрытие связей между числами; прогнозировать результат вычисления.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взаимодействие  (формулировать собственное мнение и позицию, задавать вопросы, строить понятия для партнера высказывания).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25.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Числа 6,7. Письмо цифры 7.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54-55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21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«семь»? Как написать эту цифру?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записывать результат сравнения чисел, используя соответствующие знаки;  называть состав числа; сравнивать пары чисел.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Числа 6 и 7. Состав чисел 6 и 7.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называть и записывать цифру натурального числа 7; правильно соотносить цифру с числом предметов; записывать результат сравнения чисел, используя соответствующие знаки; называть состав числа.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определять последовательность промежуточных целей и соответствующих им действий  с учетом конечного результата: планирование хода решения  задачи, выполнение заданий на вычисление, сравнение.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задач:  применение анализа сравнения, обобщение для упорядочения, установления закономерностей на основе математических фактов, создание и применение моделей для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договариваться  о распределении функций и ролей в совместной деятельности.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Индивидуальный.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26.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Числа 8,9. Письмо цифры 8.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56-57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22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«восемь»? Как написать эту цифру?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называть и записывать цифру натурального числа 8, правильно соотносить цифру</w:t>
            </w:r>
            <w:r w:rsidR="00A8606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 числом предметов; записывать результат сравнения чисел, используя соответствующие знаки.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Числа 8. Состав чисел и сравнение</w:t>
            </w:r>
            <w:r w:rsidR="00A8606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 предыдущими числами при счете.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называть и записывать цифру натурального числа 8; располагать предметы по порядку: устанавливать первый и последний, следующий и предшествующий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(если они существуют).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выбирать действия в соответствии с поставленной  задачей и условиями ее реализации: моделировать ситуации, иллюстрирующие состав числа, использовать математическую терминологию.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самостоятельно выделять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и формулировать познавательную цель: раскрытие связей между числами; прогнозировать результат вычисления, составлять числовые последовательности.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Индивидуальный. 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27.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Числа 8,9. Письмо цифры 9.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58-59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22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«девять»? Как написать эту цифру?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записывать результат сравнения чисел, используя соответствующие знаки;  называть состав числа; сравнивать пары чисел.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Число 9. Письмо цифры 9. Сравнение другими цифрами.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называть и записывать цифру натурального числа 7; правильно соотносить цифру с числом предметов; записывать результат сравнения чисел, используя соответствующие знаки; называть состав числа.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 действия в соответствии с поставленной задачей и условиями ее реализации: планирование хода решения  задачи, выполнение заданий на вычисление, сравнение.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задач:  применение анализа сравнения, обобщение для упорядочения, установления закономерностей на основе математических фактов, создание и применение моделей для решения задач, составление числовых последовательностей.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определять общую цель и пути ее достижения, осуществлять взаимный контроль.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Тест (5 мин.). 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28.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Число 10. Письмо числа 10.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60-61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23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«десять»? Как написать эту число?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называть и записывать цифру натурального числа 10, правильно соотносить цифру</w:t>
            </w:r>
            <w:r w:rsidR="00A8606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 числом предметов; записывать результат сравнения чисел, используя соответствующие знаки.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Число 10. Получение числа 10 и его состав.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называть и записывать цифрой натуральные числа от 1 до 10; располагать предметы по порядку: устанавливать первый и последний, следующий и предшествующий (если они существуют); сравнивать числа.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составлять план и последовательность действий: пошаговый контроль правильности и полноты выполнения алгоритма получения, последовательности и записи чисел от 0 до 10, применять установленные правила в планировании способа решения.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самостоятельно выделять и формулировать познавательную цель: раскрытие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связей между числами; прогнозировать результат вычисления, моделировать изученных арифметических зависимостей.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слушать собеседника, адекватно оценивать собственное поведение окружающих, оказывать в сотрудничестве взаимопомощь.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Индивидуальный. 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29.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Числа от 1 до 10. Закрепление изученного материала.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62-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63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23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Урок - игра.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Уточнить свои сведения по пройденному материалу.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сравнивать чисел первого десятка; знать состав чисел от 2 до 10; различать понятия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«число», «цифра».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 Состав чисел от 2 до 10. Понятия «число»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, «цифра».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называть и записывать цифру натурального числа от 1 до 10; сравнивать числа; называть состав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числа.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применять установленные правила в планировании способа решения: пошаговый контроль правильности и полноты выполнения алгоритма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получения, последовательности и записи чисел от 0 до 10, анализ и разрешение задач и сравнении групп предметов.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задач: моделирование ситуаций, иллюстрирующих арифметическое действие и ход его выполнения, прием проверки правильности нахождения значения числового выражения с помощью прикидки результата.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Индивидуальный. 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A15A3B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lang w:eastAsia="ru-RU"/>
              </w:rPr>
            </w:pPr>
            <w:r w:rsidRPr="00A15A3B">
              <w:rPr>
                <w:rFonts w:ascii="Times New Roman" w:eastAsia="Times New Roman" w:hAnsi="Times New Roman"/>
                <w:b/>
                <w:color w:val="C00000"/>
                <w:lang w:eastAsia="ru-RU"/>
              </w:rPr>
              <w:lastRenderedPageBreak/>
              <w:t>30.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i/>
                <w:u w:val="single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Проект: </w:t>
            </w:r>
            <w:r w:rsidRPr="00977209">
              <w:rPr>
                <w:rFonts w:ascii="Times New Roman" w:eastAsia="Times New Roman" w:hAnsi="Times New Roman"/>
                <w:i/>
                <w:u w:val="single"/>
                <w:lang w:eastAsia="ru-RU"/>
              </w:rPr>
              <w:t>«Математика вокруг нас. Числа в загадках, пословицах и поговорках».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Учебник с.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Р.т., с. 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формирование представлений о проектной деятельности, сравнивать числа первого десятка; различать понятия «число», «цифра»; записывать цифру натурального числа от 1 до 10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Математические понятия.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устный рассказ, находить соответствующую тематике информацию и фотоматериал художественно-творческой деятельности.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Получат возможность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научиться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:  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применять установленные правила в планировании способа решения: пошаговый контроль правильности и полноты выполнения алгоритма получения, последовательности и записи чисел от 0 до 10, анализ и разрешение задач и сравнении групп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предметов.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задач: моделирование ситуаций, иллюстрирующих арифметическое действие и ход его выполнения.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Коммуникативные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:  ставить вопросы, обращаться за помощью, формулировать свои затруднения.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Внутренняя позиция обучаемого на основе положительного отношения к 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Индивидуальный. 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31.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Сантиметр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66-67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24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такое «см»?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образовывать числа первого десятка прибавлением 1; изменять длину предмета.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Знакомятся с понятием </w:t>
            </w:r>
            <w:r w:rsidRPr="00977209">
              <w:rPr>
                <w:rFonts w:ascii="Times New Roman" w:eastAsia="Times New Roman" w:hAnsi="Times New Roman"/>
                <w:i/>
                <w:lang w:eastAsia="ru-RU"/>
              </w:rPr>
              <w:t xml:space="preserve">см.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Длина.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сравнивать числа первого десятка; называть состав чисел от 2 до 10; различать понятия «число», «цифра».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преобразовывать практическую задачу в познавательную:  разрешать житейские  ситуации, требующие умения находить длину отрезка, строить отрезки заданной длины.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осуществлять рефлексию способов и условий действий; контролировать и оценивать процесс и результат; чертить с помощью линейки отрезки заданной длины, конструировать отрезки разной и одинаковой длины (из спичек, палочек, проволоки).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вить вопросы, обращаться за помощью.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Текущий. 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32.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Увеличить на….Уменьшит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ь на…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68-69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25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увеличить или уменьшить?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образовывать числа первого десятка прибавлением 1; изменять длину предмета.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 Знаком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ятся с понятиями «увеличить на…», «уменьшить на…»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образовыватьчисла первого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десятка прибавлением 1;измерять длину отрезков; сравнивать пары чисел.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выбирать действие с поставленной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задачей и условиями ее реализации: составление по картинкам рассказов, рисование к ним схем, запись примеров, уравнивание неравных неравенств по числу предметов.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Познавательные: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использовать приемы решения задач: применение анализа, сравнения, обобщения для упорядочения, установления закономерностей на основе математических факторов, создание и применение моделей для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координировать и принимать различные позиции во взаимодействии (работа в группе).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Самооценка на основе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Текущий. 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33.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Число 0.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70-71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26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 (сказка).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«ноль»? Как записывается эта цифра?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записывать и решать примеры на сложение и вычитание с числом 0.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Понятие числа 0. Сравнение чисел.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Научаться: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записывать примеры, используя знаки «+», «-», «=», образовывать числа; читать примеры; решать их, получать числа вычитанием 1 из числа.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формулировать и удерживать учебную задачу, применять установленные правила в планировании способа решения (запись и решение примеров с новым числом).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строить рассуждения, самостоятельно создавать алгоритмы деятельности (решение примеров с новым числом).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34.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A86063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Странички для</w:t>
            </w:r>
            <w:r w:rsidR="00A86063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любознатель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ны</w:t>
            </w:r>
            <w:r w:rsidR="00A86063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х</w:t>
            </w:r>
            <w:r w:rsidRPr="0097720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- задания творческого и поискового характера.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Закрепление по теме «Числа о 1 до 10 и число 0».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74-75, 76-77.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27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мы знаем о числах от 1 до 10?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решать и записывать примеры, используя математические  знаки; называть состав числа.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Математические понятия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сравнивать предметы по разным признакам; образовывать числа первого десятка прибавлением 1; записывать и решать примеры на сложение и вычитание с числами от 0 до 10.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план и последовательность действий для решения математических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создавать и моделировать и схемы для решения пройденных примеров.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договариваться о распределении функций и ролей в совместной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Самостоятельная работа.(10 мин.)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35.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i/>
                <w:u w:val="single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Что узнали. Чему научились</w:t>
            </w:r>
            <w:r w:rsidRPr="00977209">
              <w:rPr>
                <w:rFonts w:ascii="Times New Roman" w:eastAsia="Times New Roman" w:hAnsi="Times New Roman"/>
                <w:i/>
                <w:u w:val="single"/>
                <w:lang w:eastAsia="ru-RU"/>
              </w:rPr>
              <w:t>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Проверка знаний учащихся№3 по теме « Числа от 1 до 10 и число 0. Нумерация 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78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Контроль и учет знаний.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Проверить знания учащихся.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обобщить, проверить и систематизировать знания учащихся по пройденной теме.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Математические понятия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Покажут: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свои знания в решении задач в одно действие на сложение и вычитание (на основе счета предметов).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применять установленные правила в планировании способа решения.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строить рассуждения;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адекватно оценивать собственное поведение, поведение окружающих, оказывать в сотрудничестве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взаимопомощь.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Самостоятельность и личная ответственность за свои поступки.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Проверочная работа№ 3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(35 мин.)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15168" w:type="dxa"/>
            <w:gridSpan w:val="1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2 четверть  (30 ч.)            Числа от 1 до 10. Сложение и вычитание 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36.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Сложение и вычитание с числом 0.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Закрепление изученного материала.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72-73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27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Уточнить свои сведения по пройденному материалу.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приводить примеры, сравнивать пары чисел, делать выводы, проговаривать.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Сложение и вычитание с числом 0. Счет предметов.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Научаться: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записывать и решать примеры на сложение и вычитание с числом 0; считать предметы и сравнивать их.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новые учебные задачи в сотрудничестве с учителем («Что осталось непонятым?»).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создавать модели  и схемы для решения задач с числом 0.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свои затруднения; предлагать помощь и сотрудничество.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Индивидуальный. 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14283" w:type="dxa"/>
            <w:gridSpan w:val="11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37.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Защита проектов.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78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обобщить, проверить и систематизировать знания учащихся по пройденной теме.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Математические понятия.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публично выражать свои мысли; обсуждать учащихся; раскрывать  соответствующую тематике информацию и фотоматериал.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Получат возможность научиться: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использовать различные материалы и средства художественной выразительности для передачи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применять установленные правила в планировании способа решения.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предвосхищать результат, выбирать действия в соответствии с поставленной задачей и условиями ее реализации.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i/>
                <w:lang w:eastAsia="ru-RU"/>
              </w:rPr>
              <w:t xml:space="preserve">общеучебные –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осознанное и произвольное речевое высказывание в устной форме о форме;  </w:t>
            </w:r>
            <w:r w:rsidRPr="00977209">
              <w:rPr>
                <w:rFonts w:ascii="Times New Roman" w:eastAsia="Times New Roman" w:hAnsi="Times New Roman"/>
                <w:i/>
                <w:lang w:eastAsia="ru-RU"/>
              </w:rPr>
              <w:t xml:space="preserve">логические -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осуществление поиска существенной информации (из рассказа учителя, родителей, из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собственного жизненного опыта, рассказа, сказок).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и задавать вопросы, обращаться за помощью,  предлагать помощь и сотрудничество.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Формирование целостного, социально ориентированного взгляда  на мир; принятие и освоение социальной роли обучающегося, развитие мотивов учебной деятельности и личностного смысла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учения.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Презентация проекта.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38.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Сложение и вычитание вида:</w:t>
            </w:r>
            <w:r w:rsidRPr="00977209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± 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80-81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29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прибавить и вычесть один из любого числа?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решать и записывать примеры, используя знаки «+», «-», «=».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Следующее, предыдущее число.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Научаться: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решать и записывать примеры на сложение  и вычитание одного.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формулировать и удерживать учебную задачу, преобразовывать практическую задачу в познавательную (счет предметов).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знаково-символические средства; обрабатывать информацию.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39.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Сложение и вычитание вида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+1-1.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82-83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30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прибавить и вычесть число 1?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уточнить сведения по прибавлению и вычитанию числа 1 к любому числу.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«Плюс», «минус», «равно».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Научаться: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применять навыки прибавления и вычитания 1к любому числу в пределах 10.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действия в соответствии с поставленной задачей и условиями ее реализации.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самостоятельно создавать алгоритмы деятельности (правила записи примеров вида 5+1).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строить понятия для партнера высказывания;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строить монологическое высказывание.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40.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Сложение и вычитание вида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± 2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84-85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31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прибавить и вычесть число 2?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прибавлять и вычитать число 2; пользоваться математическими терминами.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«Плюс», «минус», «равно».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Научаться: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выполнять арифметические действия с числами; пользоваться математическими терминами: «прибавить», «вычесть», «увеличить», «плюс», «минус»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план и последовательность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ориентироваться в разнообразии способов решения задач (способы вычисления по частям, с помощью линейки).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определять цели, функции участников, способы взаимодействия.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41.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Слагаемые. Сумма.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84-85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31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такое слагаемое и сумма?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называть компоненты и результат сложения. 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Математические термины: «слагаемое», «сумма», «прибавить», «вычесть», «увеличить», «плюс», «минус».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называть компоненты и результат сложения при чтении.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речь для регуляции своего действия,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создавать модели и схемы для решения задач (на сумму чисел).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42.</w:t>
            </w: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Задача (условие,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вопрос).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88-89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33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такое задача? Из чего она состоит?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иметь представление о задаче, структурных компонентах текстовых задач (условие, вопрос, решение, ответ).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 Услови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е, вопрос, решение, ответ.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Научаться: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выполнять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арифметические действия с числами, решать текстовые задачи арифметическим способом; приводить примеры; называть состав числа; называть и проговаривать компоненты сложения; запоминать структуру компонента текстовой задачи, выполнять ее решение.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преобразовывать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практическую задачу (от моделирования к тексту задачи).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обрабатывать информацию (определение основной и вторичной информации; запись); выделять существенные признаки каждого компонента задачи.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вить вопросы, обращаться за помощью, координировать  и принимать различные  позиции во  взаимодействии.</w:t>
            </w:r>
          </w:p>
          <w:p w:rsidR="00977209" w:rsidRPr="00977209" w:rsidRDefault="00977209" w:rsidP="009772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Внутренняя позиция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школьника на основе положительного отношения к 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Текущий. 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43.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Составление и решение задач на сложение и вычитание по одному рисунку.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90-91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34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Чем отличаются задачи на сложение и вычитание?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совершенствовать умение составлять задачи по рисункам.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Условие, вопрос, решение, ответ.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правильно читать и слушать задачи; представлять ситуации, описанные в задаче; выделять условие задачи, ее вопрос.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составлять план и последовательности действий (алгоритм решения задач).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наиболее эффективные способы решения задач, моделировать.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договаривать о распределении функций  и ролей совместной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44.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Прибавить и вычесть число 2. Составление и заучивание таблиц.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Учебник с. 92-93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34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такое таблица сложения на 2? Как ее легче заучить?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составить таблицы для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случаев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± 2.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Таблица сложения.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применять навык прибавления и вычитания 2 к любому числу в пределах 10;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приводить примеры на состав числа; составят, заучат таблицу сложения однозначных чисел.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формулировать и удерживать учебную задачу, применять установленные правила в планировании способа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решения.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рефлексировать способы и условия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Тест (5 мин.).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45.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Присчитывание и отсчитывания по 2.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94-95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35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присчитать 2 или отсчитать 2?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решать текстовые задачи арифметическим способом; упражнять в присчитывании и отсчитывании по 2.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«Прибавить», «вычесть», «увеличить», «плюс», «минус», «слагаемое», «сумма».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решать текстовые задачи арифметическим способом; считать предметы.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осуществлять передачу информации  (устным, письменным, цифровым способами).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предлагать помощь и сотрудничество, аргументировать свою позицию и контролировать ее с позициями партнеров в сотрудничестве при выработке общего решения в совместной деятельности.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46.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Задачи на увеличение (уменьшение ) числа на несколько единиц (с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одним множеством предметов).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96-97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36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увеличить на … , или уменьшить на…?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обучить решению задач на увеличение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(уменьшение) числа на несколько единиц.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Отношения «больше на…», «меньше на…».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 слушать, запоминать, записывать, запоминать структуру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компонента текс задачи; выполнять ее решения арифметическим способом.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составлять план и последовательности действий; адекватно использовать речь для планирования и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регуляции своей деятельности.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анализировать информацию; передавать информацию (устным, письменным, цифровым способами).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формулировать свои затруднения, строить монологическое высказывание.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color w:val="FF0000"/>
                <w:lang w:eastAsia="ru-RU"/>
              </w:rPr>
              <w:lastRenderedPageBreak/>
              <w:t>47.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i/>
                <w:u w:val="single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Что узнали. Чему научились</w:t>
            </w:r>
            <w:r w:rsidRPr="00977209">
              <w:rPr>
                <w:rFonts w:ascii="Times New Roman" w:eastAsia="Times New Roman" w:hAnsi="Times New Roman"/>
                <w:i/>
                <w:u w:val="single"/>
                <w:lang w:eastAsia="ru-RU"/>
              </w:rPr>
              <w:t>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Проверка знаний учащихся№ 4 по теме: «Числа от 1 до 10. Сложение и вычитание»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98-103.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37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Контроль и учет знаний.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Проверить знания учащихся.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проверить усвоение  знаний учащихся по пройденной теме.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Решение и запись примеров, используя математические знаки. Текстовые задачи.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обобщать и систематизировать знания, выполнять решения задач арифметическим способом.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и удерживать учебную задачу, применять установленные правила в планировании способа решения.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устанавливать аналогии, причинно-следственные связи; строить суждения.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Самостоятельность и личная ответственность за свои поступки.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Проверочная работа № 4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48.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Сложение и вычитание вида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±3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104-105.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Р.т., с. 38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 прибавить, или  вычесть число 3?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познакомить с приемами сложения и вычитания для случаев: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±3.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Прибавление числа по частям и вычита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ния на основе знания соответствующего сложения.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Научаться: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прибавлять и вычитать число 3 по частям; читать примеры, используя математические термины;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записывать примеры; выполнять решение задач арифметическим способом.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преобразовывать практическую задачу в познавательную.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выполнять оценку информации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(критическая оценка, оценка достоверности).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договариваться о распределении  функций и ролей в совместной деятельности, строить понятия для партнера высказывания.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Внутренняя позиция школьника на основе положительного отношения к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val="en-US" w:eastAsia="ru-RU"/>
              </w:rPr>
              <w:lastRenderedPageBreak/>
              <w:t>49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Сложение и вычитание вида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+3-3.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106-107.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прибавить и вычесть 3?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познакомить с приемами сложения и вычитания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+3 -3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Прибавление по частям и вычитания на основе знания соответствующего сложения.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прибавлять и вычитать число 3 по частям; читать примеры, используя математические термины; записывать примеры; выполнять решения задач арифметическим способом.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преобразовывать практическую задачу в познавательную.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выполнять оценку информации (критическая оценка, оценка достоверности).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договариваться о распределении функций и ролей в совместной деятельности, строить понятия для партнера высказывания.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50.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Сложение и вычитание числа 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104-105.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прибавить и вычесть 3?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отработка способа действия.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Таблица сложения однозначных чисел. Решение задач. Состав чисел от3 до10.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Научаться: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выполнять вычитания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+3 -3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; читать примеры, используя математические термины; записывать примеры; выполнять решения задач арифметическим способом.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действия в соответствии с поставленной задачей и условиями ее реализации.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Познавательные: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ориентироваться в разнообразии способов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помощью, осуществлять взаимный контроль.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51.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Закрепление изученного по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теме «Сложение и вычитание числа 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3».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Решение текстовых задач (сравнение отрезков).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108-109.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39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решить текстовую задачу?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решение задачи арифметическим способом; прибавлять и вычитать число 3; сравнивать длину отрезков.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Таблица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сложения однозначных чисел. Решение задач. 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Научаться: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применять навыки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прибавления и вычитания 3 к любому числу в пределах 10; выполнять решения задач арифметическим способом; измерять и сравнивать отрезки.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составлять план и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последовательность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Познавательные: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использовать общие приемы решения задач,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помощью; соблюдать правила этикета.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Мотивация учебной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52.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Прибавить и вычесть число 3. Составление и заучивание таблиц.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110-111.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40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мы знаем? Чему научились?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проверить усвоение таблицы прибавления и вычитания трех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Таблица сложения и вычитания числа 3.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применять навык прибавления и вычитания 3 к любому числу в пределах 10; читать примеры,  используя математические термины; записывать примеры.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наиболее эффективные способы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собственное мнение и позицию, слушать собеседника.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Тест (5 мин.).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53.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Сложение и соответствующие случаи состава чисел. Присчитывание и отсчитывания по 3.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112-113.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41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значит названия компонентов и результат действия?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решать текстовые задачи арифметическим способом; упражнять в присчитывании и отсчитывании по 3.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Последовательность натуральных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чисел от 2 до 10.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Научаться: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представлять числа в пределах 10 в виде суммы  двух слагаемых, одно из которых равно 1, 2 и 3; заучат таблицу сложения однозначных чисел.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адекватно использовать речь для планирования и регуляции своей деятельности.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самостоятельно создавать алгоритмы представления числа 10 в виде суммы двух слагаемых. Одно, из которых равно 1, 2, 3.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определять общую цель и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пути ее достижения; осуществлять взаимный контроль.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Математический диктант (5 мин.)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54.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Решение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114-115.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42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решить задачу арифметическим спосо</w:t>
            </w:r>
            <w:r w:rsidR="00A86063">
              <w:rPr>
                <w:rFonts w:ascii="Times New Roman" w:eastAsia="Times New Roman" w:hAnsi="Times New Roman"/>
                <w:lang w:eastAsia="ru-RU"/>
              </w:rPr>
              <w:t>бо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м?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решать задачи арифметическим способом; выделять условие и вопрос текстовой задачи.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Математические термины: «задача», «условие», «решение», «вопрос», «ответ».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решать задачи арифметическим способом; вспоминать структуру текстовой задачи.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формулировать и удерживать учебную задачу, применять установленные правила в планировании способа решения.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устанавливать аналогии, причинно-следственные связи.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55.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Решение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Закрепление изученного материала по теме «Прибавить и вычесть число 3».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116-117.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43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Как прибавить и вычесть число 3?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выявить учеников, не усвоивших таблицу сложения и вычитания числа 3.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Арифметические действия с числами. Таблица сложения однозначных чисел.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Научаться: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решать текстовые задачи арифметическим способом; выполнять вычисления вида: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+3 -3.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определять последовательность промежуточных целей и соответствующих им действий с учетом  конечного результата.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Познавательные: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выбирать наиболее эффективные способы решения задач; анализировать информацию.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адекватно оценивать собственное поведение, поведение окружающих.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Проверочная работа 10 мин.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B05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color w:val="00B050"/>
                <w:lang w:eastAsia="ru-RU"/>
              </w:rPr>
              <w:t>56.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 xml:space="preserve">Странички </w:t>
            </w:r>
            <w:r w:rsidRPr="0097720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lastRenderedPageBreak/>
              <w:t>для любознательных.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118-119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Р.т., с. 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ованный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решать и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записывать примеры, используя математические  знаки; называть состав числа.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Матема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тические понятия.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Научаться: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решать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текстовые задачи арифметическим способом.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составлять план и последовательность действий для решения математических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создавать и моделировать и схемы для решения пройденных примеров.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договариваться о распределении функций и ролей в совместной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Внутренняя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позиция школьника на основе положительного отношения к 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Самос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тоятельная работа.(10 мин.)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57.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i/>
                <w:u w:val="single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Что узнали. Чему научились</w:t>
            </w:r>
            <w:r w:rsidRPr="00977209">
              <w:rPr>
                <w:rFonts w:ascii="Times New Roman" w:eastAsia="Times New Roman" w:hAnsi="Times New Roman"/>
                <w:i/>
                <w:u w:val="single"/>
                <w:lang w:eastAsia="ru-RU"/>
              </w:rPr>
              <w:t>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Закрепление изученного материала.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120-121.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44-45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мы знаем? Чему научились?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вспомнить таблицу сложения однозначных чисел.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Последовательность натуральных чисел от 2 до 10. Название компонентов и результата действия сложения.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решать задачи арифметическим способом; вспоминать структуру текстовой задачи.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предвидеть возможности получения конкретного результата при решении задачи.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анализировать информацию, передавать ее (устным, письменным, цифровым способами).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Самостоятельность и личная ответственность за свои поступки.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Самостоятельная работа.( мин.)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color w:val="FF0000"/>
                <w:lang w:eastAsia="ru-RU"/>
              </w:rPr>
              <w:t>58-59.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23, 24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Закрепление изученного материала.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Проверка знаний№ 5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по теме: «</w:t>
            </w: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Числа от 1 до 10. Сложение и вычитание»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Учебник с. 122-123.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46-47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Как прибавить и вычесть число 3?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закрепить и обобщить полученные знания.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Теоретический материал по теме.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слушать, запоминать, записывать структуру текстовой задачи; выполнять ее решение арифметическим способом.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определять последовательность промежуточных целей и соответствующих им действий с учетом конечного результата.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рефлексировать способы и условия действий;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контролировать и оценивать процесс и результат деятельности.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необходимые для организации собственной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Самостоятельность и личная ответственность за свои поступки.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Проверочная работа№ 5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(35 мин.)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60.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A15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Работа над ошибками.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Обобщение.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124-125.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Как правильно работать над ошибками по этой теме?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выполнять работу над ошибками; проверить знания приема прибавления и вычитания числа 3, умения решать задачи.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Весь теоретический материал по данной теме.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применять усвоенный материал.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вносить необходимые  в коррективы в действие после его завершения на основе его оценки и учета сделанных ошибок;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ориентироваться в разнообразии способов решения задач; обрабатывать информацию.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осуществлять взаимный контроль; оказывать в сотрудничестве взаимопомощь.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Индивидуальная.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61.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Проверим себя и свои достижения.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lang w:eastAsia="ru-RU"/>
              </w:rPr>
              <w:t>Итоговый тест за 1 полугодие № 1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по теме: «</w:t>
            </w: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Числа от 1 до 10. Сложение и вычитание»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126-127.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Р.т., с. 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закрепить и обобщить полученные знания.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Весь теоретический материал по данной теме.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применять усвоенный материал.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вносить необходимые  в коррективы в действие после его завершения на основе его оценки и учета сделанных ошибок; адекватно воспринимать предложения учителей, товарищей, родителей и других людей по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исправлению допущенных ошибок.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ориентироваться в разнообразии способов решения задач; обрабатывать информацию.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осуществлять взаимный контроль; оказывать в сотрудничестве взаимопомощь.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Тест №1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(35 мин.).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15168" w:type="dxa"/>
            <w:gridSpan w:val="1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62.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Закрепление изученного материала. Прибавить и вычесть 1, 2, 3.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4-5 (ч. 2)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 (ч. 2)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Как прибавить и вычесть числа 1, 2, 3?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уточнить, закрепить и обобщить полученные знания.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Арифметические действия с цифрами.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применять арифметические действия с числами, решать  задачи арифметическим способом.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предвидеть возможности получения конкретного результата при решении задачи.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пользоваться общими приемами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координировать и принимать различные позиции во взаимодействии, строить монологическое высказывание.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Математический диктант. (5 мин.)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63.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Задачи на увеличение числа на несколько единиц (с двумя множествами предметов).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6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Р.т., с. 4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Что значит несколько множеств предметов?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решать задачи на увеличение числа на несколько единиц.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«Увеличить на…», «Уменьшить на…».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припоминать состав числа от 2 до 10; приводить примеры; читать, используя математические термины; записывать в тетрадь.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преобразовывать практическую задачу в познавательную; составлять план и последовательность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создавать и преобразовывать модели и схемы для решения задач; моделировать.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определять цели, функции участников, способы взаимодействия; договариваться о распределении функций и ролей в совместной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64.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Задачи на увеличение числа на несколько единиц.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Р.т., с. 5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 (урок состязание).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Как правильно прибавить и вычесть число  по частям?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решать задачи на увеличение числа на несколько единиц.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Математическая терминология: «прибавить», «вычесть», «увеличить»,  «плюс», «минус», «слагаемое», «сумма».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слушать, запоминать, решать задачи арифметическим способом; читать, используя математические термины; проговаривать компоненты сложения.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действия в соответствии с поставленной задачей и условиями ее реализации.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устанавливать причинно-следственные связи; строить рассуждения.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 к учителю или партнеру.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65.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Сложение и вычитание вида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+4 -4.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8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6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прибавить и вычесть 4?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прибавлять и вычитать число 4; пользоваться математическими терминами.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Математическая терминология: «прибавить», «вычесть», «увеличить»,  «плюс», «минус», «слагае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мое», «сумма».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Научаться: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выполнять решение задач арифметическим способом; решать примеры; считать, прибавляя и вычитая число 4 по частям.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план и последовательность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самостоятельно создавать алгоритмы деятельности; устанавливать аналогии.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15168" w:type="dxa"/>
            <w:gridSpan w:val="1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Третья четверть (37ч)</w:t>
            </w: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ЧИСЛА ОТ 1 ДО 10</w:t>
            </w: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СЛОЖЕНИЕ И ВЫЧИТАНИЕ (продолжение) </w:t>
            </w: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66.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Закрепление изученного материала.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9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Р.т., с. 5-6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Как представить ситуацию, описанную в задаче?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решать текстовые задачи арифметическим способом.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Отношения «больше на…», «меньше на…».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припоминать структуру текстовой задачи; выполнять ее решение арифметическим способом.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действия в соответствии с поставленной задачей и условиями ее реализации.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 к учителю или партнеру.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Тест (7 мин).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67.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Задачи на разностное сравнение чисел. На сколько больше? На сколько меньше?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10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Р.т., с. 6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Что значит разностное сравнение?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решать задачи на разностное сравнение.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Сравнение чисел с опорой на порядок следования чисел при счете.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решать текстовые задачи арифметическим способом.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выделять и формулировать то, что уже усвоено и что еще нужно усвоить, определять качество и уровень усвоения.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устанавливать аналогии; строить рассуждения.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68.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Решение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Р.т., с. 7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Что значит сравнивать число с опорой на порядок следования чисел при счете?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решать задачи на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разностное сравнение.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Сравнение числа.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слушать, запоминать,</w:t>
            </w:r>
            <w:r w:rsidR="00A8606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записывать, припоминать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структуру текстовой задачи, выполнять ее решение арифметическим способом, сравнивать пары чисел.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формулировать и удерживать учебную задачу, применять установленные правила в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планировании способа решения.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контролировать и оценивать процесс и результат деятельности.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вопросы.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Самооценка на основе критериев успешности учебной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Проверочная работа (10 мин).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69.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Таблицы сложения и вычитания с числом 4.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12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Р.т., с. 7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Как составлять таблицу сложения и вычитания четырех?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составить таблицу сложения и вычитания числа 4.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Таблица сложения однозначных чисел. 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таблицу сложения с числом четыре; прибавлять (вычитать) числа по частям, по линейке.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считать способ действия и его результат с заданным эталоном с целью обнаружения отклонений и отличий от эталона.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контролировать и оценивать процесс и результат деятельности, оценивать информацию (критическая оценка, оценка достоверности).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70.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Решение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Закрепление пройденного материала.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 Р.т., с. 7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Как по частям прибавить и вычесть четыре?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выполнять арифметические действия с числами.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Таблица сложения однозначных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чисел. 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вычитать на основе знания соответствующего случая сложения; выполнять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арифметические действия с числами.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определять последовательность промежуточных целей и соответствующих им действий с учетом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конечного результата.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создавать и преобразовывать модели и схемы для решения задач; контролировать и оценивать процесс и результат деятельности.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Внутренняя позиция школьника на основе положительного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отношения к 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Самостоятельная работа.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71.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Перестановка слагаемых.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14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Р.т., с. 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Что значит поменять слагаемые местами?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вывести правило перестановки слагаемых.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Переместительное свойство сложения.  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проговаривать, запоминать правила о переместительном свойстве сложения; читать и решать задачи арифметическим способом.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определять последовательность промежуточных целей и соответствующих им действий с учетом конечного результата.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ориентироваться в разнообразии способов решение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строить понятные для партнера высказывания; строить монологическое высказывание.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72.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Перестановка слагаемых и ее применение для случаев прибавления 5, 6, 7, 8, 9.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15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 Р.т., с. 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Что изменится при перестановке слагаемых?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применять приемы перестановка слагаемых при сложении вида: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+5,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lastRenderedPageBreak/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+6,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+7,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+8,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+9.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Переместительное свойство сложения.  Группи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ровка слагаемых.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пользоваться переместительным свойством сложения; приводить примеры; повторят состав чисел.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и удерживать учебную задачу, применять установленные правила в планировании способа решения.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самостоятельно создавать алгоритмы деятельности; устанавливать аналогии.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определять цели, функции участников, способы взаимодействия; договариваться о распределении функций и ролей в совместной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Индивидуальный.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73.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Составление таблицы сложения + 5, 6, 7, 8, 9.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16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Р.т., с. 9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Как составить таблицу сложения чисел 5, 6, 7, 8, 9?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составить таблицу сложения для случаев: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+5,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+6,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+7,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+8,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+9.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Сложение и вычитание чисел, использование соответствующих терминов. Приемы вычислений: прибавление числа по частям.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таблицу сложения вида: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+5, 6, 7, 8, 9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; научат работу по ее запоминанию, продолжат работу над арифметическим способом решения задач.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преобразовывать практическую задачу в познавательную; ставить новые учебные задачи в сотрудничестве с учителем.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устанавливать аналогии, причинно-следственной связи; собирать информацию.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строить последовательность для партнера  высказывания; слушать собеседника; осуществлять взаимный контроль.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74.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Закрепление пройденного материала.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Состав чисел в пределах 10.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Р.т., с. 10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Как пользоваться знанием состава чисел?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повторить состав чисел, примеры сложения и вычитания; решать задачи.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Последовательность натуральных чисел от 1 до 10.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применять навык прибавления и вычитания 1, 2. 3 к любому числу в пределах 10, вести счет чисел на уменьшение, увеличение, выполнять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арифметические действия с числами.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действия в соответствии с поставленной задачей и условиями ее реализации.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интерпретировать информацию; рефлексировать способы и условия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Самостоятельная работа.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75-76.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Состав чисел в пределах 10.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Решение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18-19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Р.т., с. 11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Как определить вид задачи?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повторить состав чисел; решать текстовые задачи арифметическим способом.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Последовательность натуральных чисел от 1 до 10. Виды задач.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применять навык прибавления и вычитания 1, 2. 3 к любому числу в пределах 10, вести счет чисел на уменьшение, увеличение, выполнять арифметические действия с числами; повторять состав чисел до 10.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предвосхищать результат, осуществлять итоговый и пошаговый контроль по результату.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ориентироваться в разнообразии способов решения задач; выбирать наиболее эффективные способы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77.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Что узнали. Чему научились?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20-21.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с.11.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мы знаем? Чему научились?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повторить состав чисел; решать текстовые задачи арифметическим способом.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Таблица сложение однозначных чисел.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применять навык прибавления и вычитания 1, 2. 3 к любому числу в пределах 10, вести счет чисел на уменьшение, увеличение, выполнять арифметические действия с числами; повторять состав чисел до 10.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действия в соответствии с поставленной задачей и условиями ее реализации.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интерпретировать информацию; рефлексировать способы и условия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78.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Повторение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изученного материала.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Контрольная работа № 1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по теме: «</w:t>
            </w: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Числа от 1 до 10. Сложение и вычитание»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22-23.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12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Цель:</w:t>
            </w:r>
            <w:r w:rsidR="00A15A3B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выявлять знания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учащихся по пройденной теме.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Таблиц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а сложения однозначных чисел.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Повторят: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состав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чисел до 10, ведение счета чисел на уменьшение, увеличение; выполнять арифметические действия с числами; решать задачи.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применять установленные правила в планировании способа решения; предвидеть возможности получения конкретного результата при решении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наиболее эффективные способы решения задач; использовать знаковосимволические  средства.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Самостояте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льность и личная ответственность за свои поступки.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Контр</w:t>
            </w: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ольная работа № 1.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79.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Связь между суммой и слагаемыми.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26.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11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такое связь между суммой и слагаемыми?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познакомить с взаимосвязью между сложением и вычитанием.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Название компонентов и результата действия сложения.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называть компоненты и результат действия сложения; вычитать на основе знания соответствующих случаев сложения; доказывать связь между суммой и слагаемым.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действия в соответствии с поставленной задачей и условиями ее реализации.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устанавливать аналоги; выбирать наиболее эффективные способы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80.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Связь между суммой и слагаемыми.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27.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13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такое связь между суммой и слагаемыми?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называть компоненты и результат действия сложения; вычитать на основе знаний случаев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сложения.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Таблица сложения и вычитания однозна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чных чисел.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называть компоненты и результат действия сложения; вычитать на основе знания соответствующих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случаев сложения; доказывать связь между суммой и слагаемым.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действия в соответствии с поставленной задачей и условиями ее реализации.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Внутренняя позиция школьника на основе положительного отношения к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Индивидуальный.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81.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Решение задач.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28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15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каникулы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решать задачи на взаимосвязь суммы и слагаемых?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решать текстовые задачи на нахождение неизвестного слагаемого.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Задачи на нахождение неизвестного слагаемого.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решать текстовые задачи на нахождение неизвестного слагаемого арифметическим способом.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речь для регуляции своего действия, предвидеть возможности получения конкретного результата при решении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самостоятельно выделять и формулировать познавательную цель, выбирать наиболее эффективные способы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свои затруднения, строить монологическое высказывание.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82.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Уменьшаемое, вычитаемое, разность.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29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16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такое уменьшаемое, вычитаемое, разность?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называть числа при вычитании; использовать термины при чтении записей.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Математические термины вида: «уменьшаемое», «вычитаемое», «разность».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проговаривать математические термины; записывать примеры.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осуществлять итоговый и пошаговый контроль по результату.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контролировать и оценивать процесс и результат деятельности.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83.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Вычитание из чисел вида: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9772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977209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□.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30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Р.т., с. 17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из чисел 6и 7 вычесть однозначное число? Из каких чисел состоят 6 и 7?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использовать математическую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терминологию при составлении и чтении математических равенств.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Вычитание числа по частям.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припоминать состав числа 6, 7; приводить свои примеры и решать их.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ориентироваться в разнообразии способов решения задач; обрабатывать информацию.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оказывать в сотрудничестве взаимопомощь,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84.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Вычитание из чисел вида: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9772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977209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Связь сложения и вычитания. Решение задач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31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Какая связь при сложении и вычитании у чисел 6 и 7?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использовать математическую терминологию при составлении и чтении математических равенств.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Математические термины.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проговаривать названия компонентов при сложении и вычитании; записывать под диктовку примеры.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план и последовательность действий, различать способ и результат действия.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контролировать и оценивать процесс и результат деятельности.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оказывать в сотрудничестве взаимопомощь.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85.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Вычитание из чисел вида: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8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9772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Pr="00977209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□.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32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из чисел 8 и 9 вычесть однозначное число? Из каких чисел состоят 8 и 9?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вычитать из чисел 8 и 9 однозначное число; состав чисел 8 и 9.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Вычитание числа по частям. Переместительное свойство сложен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ия.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примеры на 8 и 9; пользоваться переместительным свойством сложения; называть компоненты при вычитании.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действия в соответствии с поставленной задачей и условиями ее реализации.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86.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Вычитание из чисел вида: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8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9772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Pr="00977209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  <w:r w:rsidRPr="009772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. Решение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33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19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Какая связь при сложении и вычитании у чисел 8 и 9?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выполнять вычитание вида: </w:t>
            </w:r>
            <w:r w:rsidRPr="00977209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 xml:space="preserve">8 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9772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9 -□,</w:t>
            </w: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применяя знания о связи суммы и слагаемых.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Применение навыков прибавления и вычитания 1, 2, 3 к любому числу в пределах 10.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проговаривать математические термины; записывать, приводить примеры; анализировать; рассуждать при решении задач.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и удерживать учебную задачу, предвосхищать результат.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контролировать и оценивать процесс и результат деятельности.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свои затруднения; предлагать помощь и сотрудничество.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87.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Вычитание из чисел вида: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10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34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20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из числа 10 вычесть однозначное число? Из каких чисел состоит число 10?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выполнять вычитание вида:  </w:t>
            </w:r>
            <w:r w:rsidRPr="00977209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10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  <w:t>,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применяя знания состава числа 10.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Вычитание числа по частям. Переместительное свойство сложения.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представлять числа в пределах 10 в виде суммы двух слагаемых, одно из которых равно 1, 2, и 3.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новые учебные задачи в сотрудничестве с учителем.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устанавливать причинно-следственные связи; строить рассуждение.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координировать и принимать различные позиции во взаимодействии.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88.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Закрепление изученного материала.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35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20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пользоваться знанием состава числа?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выполнять вычисления с использованием таблицы сложения чисел в пределах 10.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Вычитание на основе знания соответствующих случаев сложения.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Повторят: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 чисел до 10; выполнят арифметические действия с числами; решат задачи.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план и последовательность действий, использовать установленные правила в контроле способа решения.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устанавливать аналогии, самостоятельно создавать алгоритмы деятельности.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строить монологическое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высказывание, оказывать в сотрудничестве взаимопомощь.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Математический диктант (5 мин).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89.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Килограмм.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36-37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Р.т., с. 21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 (путешествие).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Что такое  килограмм?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взвешивать предметы с точностью до килограмма; сравнивать предметы по массе.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Зависимость между величинами. Понятие «килограмм» - единица измерения массы.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Запомнят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единицу массы в кг.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Научатся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решать и записывать задачи, рассуждать.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преобразовывать практическую задачу в познавательную; осуществлять итоговый и пошаговый контроль по результату.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анализировать информацию, ориентироваться в разнообразии способов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собственное мнение и позицию; определять общую цель и пути ее достижения.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90.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Литр.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38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Р.т., с. 21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Что такое  литр?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сравнивать сосуды по вместимости; упорядочивать сосуды по вместимости, располагая их в заданной последовательности.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Единицы измерения вместимостей.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Запомнят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единицу вместимости: литр.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Научатся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решать и записывать задачи, рассуждать.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план и последовательность действии, предвосхищать результат.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устанавливать аналогии, использовать знаковосимволические  средства.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91.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Что узнали? Чему </w:t>
            </w:r>
            <w:r w:rsidRPr="00977209">
              <w:rPr>
                <w:rFonts w:ascii="Times New Roman" w:eastAsia="Times New Roman" w:hAnsi="Times New Roman"/>
                <w:b/>
                <w:i/>
                <w:lang w:eastAsia="ru-RU"/>
              </w:rPr>
              <w:lastRenderedPageBreak/>
              <w:t xml:space="preserve">научились?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Контроль и учет знаний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Тест № 2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" Вычитание из чисел вида:10- □".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39-41.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22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Проверить знания по пройденной теме.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контролировать и оценивать работу и ее результат.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Использовать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соответствующих терминов, отношения «больше на…», «меньше на …»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состав чисел до 10.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Выполнять арифметические действия с числами. Решат и запишут задачи.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определять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последовательность промежуточных целей и соответствующих им действий с учетом конечного результата; осуществлять итоговый и пошаговый контроль по результату.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контролировать и оценивать процесс и результат деятельности; оценить информацию.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Коммуникативные: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Самостоятельность и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личная ответственность за свои поступки.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Тест№ 2 </w:t>
            </w: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(35 мин.)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531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92.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Работа над ошибками.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Обобщение.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44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Р.т., с. 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Как правильно работать над ошибками по этой теме?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выполнять работу над ошибками; состав чисел 10; выполнять арифметические действия с числами, умения решать задачи.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Весь теоретический материал по данной теме.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применять усвоенный материал.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вносить необходимые  в коррективы в действие после его завершения на основе его оценки и учета сделанных ошибок;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ориентироваться в разнообразии способов решения задач; обрабатывать информацию.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осуществлять взаимный контроль; оказывать в сотрудничестве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взаимопомощь.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Индивидуальная.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15168" w:type="dxa"/>
            <w:gridSpan w:val="1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ЧИСЛА ОТ 1 ДО 20. НУМЕРАЦИЯ (12ч.)</w:t>
            </w:r>
          </w:p>
        </w:tc>
      </w:tr>
      <w:tr w:rsidR="00977209" w:rsidRPr="00977209" w:rsidTr="00621EFD">
        <w:tblPrEx>
          <w:tblLook w:val="04A0"/>
        </w:tblPrEx>
        <w:trPr>
          <w:trHeight w:val="1397"/>
        </w:trPr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93.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Названия и последовательность чисел от 10 до  20.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46-47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называются и образовываются числа второго десятка?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сравнивать числа, опираясь на порядок следования при счете; называть последовательность чисел от 10 до 20. 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Названия, последовательность натуральных чисел.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сравнивать числа, опираясь на порядок следования при счете; проговаривать последовательность чисел от 10 до 20.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предвидеть возможности получения конкретного результата при решении задачи.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обработка информации, установление аналогий.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Математический диктант (5 мин.).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94.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Образование чисел второго десятка из десятка и нескольких единиц.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48-49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23-24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называются и образовываются числа второго десятка?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читать и записывать числа второго десятка, объясняя, что обозначает каждая цифра в записи. 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Названия, последовательность натуральных чисел.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сравнивать числа, опираясь на порядок следования при счете, выполнять арифметические действия с числами; решать задачи; записывать; проговаривать последовательность чисел от 10 до 20.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план и последовательность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знаково-символические средства, классифицировать по заданным критериям.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свои затруднения, осуществлять взаимный контроль.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95.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Чтение и запись чисел второго десятка от 11 до 20.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50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24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называть и записывать цифрами натуральные числа от 10 до 20 десятка?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воспроизводить последовательность чисел от 10 до 20; образовывать двузначные числа. 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Названия, последовательность натуральных чисел от 10 до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20.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воспроизводить последовательность чисел от 10 до 20 в порядке возрастания и убывания; называть предыдущее и последующее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числа.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96.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Дециметр.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51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Р.т., с. 25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Что такое  дециметр?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познакомить с единицей длины дециметром, соотносить дециметр и сантиметр; переводить одни единицы длины в другие.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Понятие дециметра  как новой единицы измерения.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устанавливать соотношения между единицами длины (см, дм); применять знания нумерации при решении примеров 15 + 1, 16 – 1, 10 + 5, 12 – 10, 12 – 2.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рассуждать, моделировать способ действия.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97.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Случаи сложения и вычитания, основанные на знаниях нумерации: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+ 7, 17 – 7, 17 – 10.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52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Р.т., с. 26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Как применить свои знания нумерации чисел?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выполнять вычисления, основываясь на знаниях по нумерации.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Порядок следования чисел при счете, сравнение числа.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математические термины; повторят состав чисел второго десятка.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план и последовательность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наиболее эффективные способы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договариваться о распределении функций и ролей в совместной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98.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Подготовка к изучению таблицы сложения в пределах 20.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53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Р.т., с. 27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Что значит разряды двух чисел?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решать задачи; выполнять вычисления.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Сложение и вычитание без перехода через десяток; разряды двузначных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чисел.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воспроизводить последовательность чисел от 1 до 20 в порядке убывания и возрастания, применять термины «однозначное число», «двузначное число».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определять последовательность промежуточных цепей и соответствующих им действия с учетом конечного результата.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Индивидуальный. Работа в парах.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99.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Задачи творческого и поискового характера</w:t>
            </w:r>
            <w:r w:rsidRPr="0097720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54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Р.т., с. 28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Как применить свои знания нумерации чисел?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выполнять вычисления, основываясь на знаниях по нумерации.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Порядок следования чисел при счете, сравнения числа.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Научатся: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использовать математические термины; повторят состав чисел второго десятка.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план и последовательность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наиболее эффективные способы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договариваться о распределении функций и ролей в совместной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100.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Закрепление пройденного материала.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Что узнали? Чему научились?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56-58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29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узнали? Чему научились?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повторить состав чисел до 20 без перехода через десяток.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Сложение и вычитание без перехода через десяток.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воспроизводить последовательность чисел от 1 до 20 в порядке убывания и возрастания, применять термины «однозначное число» и «двузначное число».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предвидеть уровень усвоения знаний, его временных характеристик.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контролировать и оценивать процесс и результат деятельности, классифицировать по заданным критериям.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Коммуникативные: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свои затруднения; предлагать помощь т сотрудничество.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Индивидуальный.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101.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Контрольная работа №2 по теме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: «Числа от 1 до 20.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Нумерация».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56-58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Проверить знания по пройденной теме.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применять знания и способы действий в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измененных  условиях.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Сложение и вычитание без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перехода через десяток. Нумерация чисел второго десятка.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Покажут: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знания в решении  простых задач, в решении примеров без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перехода через десяток.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план и последовательность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наиболее эффективные способы при решении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Коммуникативные: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Самостоятельность и личная ответственн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ость за свои поступки.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Контрольная работ</w:t>
            </w: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а № 2.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102.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Работа над ошибками.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Обобщение.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59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30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Как правильно работать над ошибками по этой теме?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анализировать допущенные ошибки; выполнять работу над ошибками.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Сложение и вычитание. Текстовая задача.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работать над ошибками;  анализировать их.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вносить необходимые  в коррективы в действие после его завершения на основе его оценки и учета сделанных ошибок.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оценивать информацию (критическая оценка, оценка достоверности).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определять общую цель и ее достижение.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Индивидуальная.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15168" w:type="dxa"/>
            <w:gridSpan w:val="1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ЧЕТВЕРТАЯ ЧЕТВЕРТЬ (30ч.)</w:t>
            </w: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ЧИСЛА ОТ 1 до 20</w:t>
            </w: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СЛОЖЕНИЕ И ВЫЧИТАНИЕ (продолжение)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103.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Подготовка к решению задач в два действия</w:t>
            </w: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60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31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Из каких частей состоит задача?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проанализировать структуру и составные части задачи</w:t>
            </w: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Условие, вопрос, решение и ответ.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анализировать задачу; сравнивать краткое условие со схематическим рисунком.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и удерживать учебную задачу.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ориентироваться в разнообразии способов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104.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Решение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61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31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решить текстовую задачу арифметическим способом с опорой на краткую запись?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решать текстовую задачу.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Способы решения задач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в два действия.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выделять структурные части текстовой задачи;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выполнять ее решение арифметическим способом; составлять краткую запись.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различать способ и результат действия.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выбирать наиболее эффективные способы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Внутренняя позиция школьника на основе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положительного отношения к 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105.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Ознакомление с  задачей в два действия.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62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32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решить задачу в два действия?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решать задачи в два действия; записывать условия.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Способы решения задач в два действия.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выделять структурные части текстовой задачи; выполнять ее решение арифметическим способом; составлять краткую запись.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наиболее эффективные способы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Индивидуальный.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106.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Решение задач в два действия.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63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33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правильно составить схему к задаче в два действия и записать краткое условие?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решать задачи в два действия арифметическим способом.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Структура задачи.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выделять решение задачи арифметическим способом; составлять краткую запись; слушать, запоминать, записывать.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выбирать действия в соответствии с  поставленной задачей и условиями ее реализации.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координировать и принимать различные позиции во взаимодействии.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Самостоятельная работа.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107.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Общий прием сложения однозначных чисел с переходом через десяток.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64-65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Р.т., с. 34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(урок-игра)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прибавить число с переходом через десяток?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моделировать прием выполнения действия сложения с переходом через десяток, используя предметы.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Сложение с переходом через десяток.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читать, решать и записывать примеры; припоминать состав чисел; приводить примеры.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применять установленные правила в планировании способа решения.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ставить вопрос,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обращаться за помощью.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Индивидуальный.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108.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Сложение вида: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+2,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+3.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66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34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прибавить с переходом через десяток числа 2 и 3?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выполнять сложение и вычитание с переходом через десяток.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Математические термины при чтении чисел в пределах 20.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изученные приемы вычислений однозначных чисел, сумма которых больше, чем 10.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действия в соответствии с поставленной задачей и условиями ее реализации.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самостоятельно создавать алгоритмы деятельности при решении проблем.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свои затруднения, оказывать в сотрудничестве взаимопомощь.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109.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Сложение вида: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+4.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67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35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прибавить с переходом через десяток число 4?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выполнять сложение и вычитание с переходом через десяток; использовать знания состава числа.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Математические термины при чтении чисел в пределах 20.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осуществлять итоговый и пошаговый контроль по результату.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формулировать собственное мнение и позицию, строить монологическое высказывание.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110.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Сложение вида: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+5.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68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35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прибавить с переходом через десяток число 5?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выполнять сложение чисел с переходом через десяток; решать задачи в два действия.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Математические термины при чтении чисел в пределах 20.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предвосхищать результат, осуществлять констатирующий и прогнозирующий контроль по результату и по способу действия.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наиболее эффективные способы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ставить вопросы, обращаться за помощью. 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111.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Сложение вида: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+6.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69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36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прибавить с переходом через десяток число 6?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выполнять сложение чисел с переходом через десяток; применять знания состава чисел.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Математические термины при чтении чисел в пределах 20.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установленные правила в контроле способа решения; различать способ и результат действия.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обрабатывать информацию, устанавливать задавать вопросы; строить понятия для партнера высказывания.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Коммуникативные: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вопросы; строить понятия для партнера высказывания.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112.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Сложение вида: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+7.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70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36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прибавить с переходом через десяток число 7?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прибавлять число 7 с переходом через десяток.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Математические термины при чтении чисел в пределах 20.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установление причинно-следственных связей; построение рассуждения.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Математический диктант.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113.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Сложение вида: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+8, 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+9.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71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Р.т., с. 37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прибавить с переходом через десяток числа8 и 9?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прибавлять числа8 и 9 с переходом через десяток.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Математические термины при чтении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чисел в пределах 20.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запоминать состав чисел с переходом через десяток; сравнивать, читать, используя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математические термины.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самостоятельно создавать алгоритмы деятельности.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слушать собеседника.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Самооценка на основе критериев успешности учебной деятельност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114.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Таблица сложения.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72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составить таблицу сложения с переходом через десяток?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составить таблицу с переходом через десяток; решать задачи в два действия.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Математические термины при чтении чисел в пределах 20.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изученные приемы вычислений при сложении и вычитании чисел второго десятка; решать текстовые задачи арифметическим способом.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план и  последовательность действий; преобразовывать практическую задачу в познавательную.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знаково-символические средства, обрабатывать информацию.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115.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Решение текстовых задач, числовых выражений.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73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решать новую задачу?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решать задачи в новых условиях.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Решение задач в два действия.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решать задачи на основе знания таблицы сложения с переходом через десяток.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действия в соответствии с поставленной задачей и условиями ее реализации.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использовать общие приемы решения задач.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разрешать конфликты, учитывая интересы и позиции всех участников.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116.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Закрепление изученного материала.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Задания творческого и поискового характера.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74-77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39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(урок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соревнований)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Что узнали? Чему научились?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выявить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недочеты; систематизировать знания; закрепить материал.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Представлять числа в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пределах 20 в виде суммы десятка и отдельных единиц.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делать выводы, систематизировать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знания; закрепят знания таблицы на сложение.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предвидеть возможности получения конкретного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результата при решении задачи.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контролировать и оценивать процесс и результат деятельности.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контролировать и оценивать процесс и результат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Самооценка на основе критериев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успешности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Тест (15 мин).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117.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Что узнали? Чему научились?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Контрольная работа № 3 по теме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: «Числа от1 до 20. Сложение и вычитание».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78-79.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40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Проверить знания по пройденной теме.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проверить знания нумерации чисел второго десятка, решение простых арифметических задач.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Математические термины при чтении чисел в пределах 20.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Покажут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свои знания по пройденной теме.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предвидеть возможности получения конкретного результата при решении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контролировать и оценивать процесс и результат деятельности; оценить информацию.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Коммуникативные: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Самостоятельность и личная ответственность за свои поступки.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Контрольная работа № 3 (35 мин.)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15168" w:type="dxa"/>
            <w:gridSpan w:val="1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ТАБЛИЧНОЕ ВЫЧИТАНИЕ (11 ч)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118.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Приемы вычитания с переходом через десяток.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80-81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34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(урок-игра)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вычесть число с переходом через десяток?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моделировать прием выполнения действия вычитания с переходом через десяток, используя предметы.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Приемы вычитания числа по частям.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вычитать число по частям; вспомнят таблицу сложения и связь чисел при сложении.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ориентироваться в разнообразии способов решения задач, рефлексировать способы и условия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119.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Вычитание вида: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Pr="00977209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82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42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из 11 вычесть</w:t>
            </w:r>
            <w:r w:rsidR="00A8606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однозначное число с переходом через десяток?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вычитать из числа 11 однозначное число  с переходом через десяток.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Приемы вычитания по частям.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рассуждать; вспомнят приемы вычитания по частям; решат задачи и примеры, используя новый прием вычислений.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действия в соответствии с поставленной задачей и условиями ее реализации.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120.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Вычитание вида: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Pr="00977209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83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42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из 12 вычесть однозначное число с переходом через десяток?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вычитать из числа 12 однозначное число  с переходом через десяток.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Приемы вычитания по частям.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осуществлять констатирующий и прогнозирующий контроль по результату и по способу действия.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наиболее эффективные способы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определять цели, функции участников, способы взаимодействия.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Самостоятельная работа (15 мин).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121.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C0000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Вычитание вида: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  <w:r w:rsidRPr="00977209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84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43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из 13 вычесть однозначное число с переходом через десяток?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вычитать из числа 13 однозначное число  с переходом через десяток.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Приемы вычитания по частям.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рассуждать; вспомнят приемы вычитания по частям; решат задачи, проговаривая пошаговые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действия, используя новый прием вычислений.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предвидеть возможность получения конкретного результата при решении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устанавливать аналогии, передавать информацию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(устным, письменным, цифровым способами).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строить монологические высказывания.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122.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Вычитание вида: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Pr="00977209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85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43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из 14 вычесть однозначное число с переходом через десяток?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вычитать из числа 14 однозначное число  с переходом через десяток.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Приемы вычитания по частям.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план и последовательность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необходимые для организации собственной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Математический диктант (5 мин).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123.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Вычитание вида: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977209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86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44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из 15 вычесть однозначное число с переходом через десяток?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вычитать из числа 15 однозначное число  с переходом через десяток.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Приемы вычитания по частям.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предвосхищать результат, использовать установленные правила в контроле способа решения.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наиболее эффективные способы решения задач, устанавливать аналогии.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124.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Вычитание вида: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Pr="00977209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87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44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из 16 вычесть однозначное число с переходом через десяток?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вычитать из числа 16 однозначное число  с переходом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через десяток.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Приемы вычитания по частям.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рассуждать; вспомнят приемы вычитания по частям; решат задачи, проговаривая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пошаговые действия, используя новый прием вычислений.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использовать общие приемы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ставить вопросы, обращаться за помощью.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125.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color w:val="000000"/>
                <w:lang w:eastAsia="ru-RU"/>
              </w:rPr>
              <w:t>Вычитание вида: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  <w:r w:rsidRPr="00977209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□</w:t>
            </w:r>
            <w:r w:rsidRPr="009772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9772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 w:rsidRPr="00977209"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  <w:r w:rsidRPr="00977209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□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88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45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Как из 17 и 18 вычесть однозначное число с переходом через десяток?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="00A8606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вычитать из чисел 17 и 18 однозначное число  с переходом через десяток.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Приемы вычитания по частям.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составлять план и последовательность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самостоятельно создавать алгоритмы деятельности  при решении проблем.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строить понятия для партнера высказывания, осуществлять взаимный контроль.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126.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Закрепление пройденного материала по теме «Табличное сложение и вычитание чисел».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Задачи творческого и поискового характера</w:t>
            </w:r>
            <w:r w:rsidRPr="0097720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89-91, 96-97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Р.т., с. 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узнали? Чему научились?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систематизировать знания учащихся по пройденной теме.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Приемы вычитания по частям.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Покажут: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свои знания таблицы сложения и вычитания с переходом через десяток; умения решать задачи в новых условиях.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вносить необходимые дополнения и изменения в план и способ действия в случае расхождения эталона, реального действия  и его результата.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создавать и преобразовывать модели и схемы для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задавать вопросы, необходимые для организации. Собственной деятельности и сотрудничества с партнером.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Индивидуальный.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127.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lang w:eastAsia="ru-RU"/>
              </w:rPr>
              <w:t>Контроль и учет знаний.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Проверим себя и свои достижения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lang w:eastAsia="ru-RU"/>
              </w:rPr>
              <w:t>Тест № 3</w:t>
            </w: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 по теме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: «Числа от1 до 20. Сложение и вычитание».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92-93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Р.т., с. 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Проверить знания по пройденной теме.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применять знания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учащихся по пройденной теме, выявить пробелы в знаниях.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Приемы вычитания по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частям.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Покажут: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свои</w:t>
            </w:r>
            <w:r w:rsidR="00A8606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знания по теме «Табличное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сложение  вычитание».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определят последовательность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промежуточных целей и соответствующих им действий с учетом конечно результата; составлять план и последовательность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наиболее эффективные способы при решении задач; рефлексировать способы и условия действий.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Самостоятельность и личная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ответственность за свои поступки.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Тест № 3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128.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Работа над ошибками.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Обобщение.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94-95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Р.т., с. 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Как правильно работать над ошибками по этой теме?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выполнять работу над ошибками, анализировать их.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Приемы вычитания по частям.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правильно исправлять ошибки; анализировать допущенные ошибки.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вносить необходимые  в коррективы в действие после его завершения на основе его оценки и учета сделанных ошибок.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анализировать информацию, оценивать ее.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Мотивация учебной деятельности.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Индивидуальная.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B050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129</w:t>
            </w:r>
            <w:r w:rsidRPr="00977209">
              <w:rPr>
                <w:rFonts w:ascii="Times New Roman" w:eastAsia="Times New Roman" w:hAnsi="Times New Roman"/>
                <w:b/>
                <w:color w:val="00B050"/>
                <w:lang w:eastAsia="ru-RU"/>
              </w:rPr>
              <w:t>.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 Проект №2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«Математика вокруг нас.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Форма, размер, цвет. Узоры и орнаменты».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98-99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Р.т., с. 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формирование адекватной оценки своих достижений,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коммуникативных способностей и умений вести диалог.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Математические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термины.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Научатся: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выступать с подготовленными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сообщениями, иллюстрировать их наглядными материалами.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Получат возможности научиться: обсуждать выступления учащихся; оценивать свои достижения и достижения других учащихся.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ориентируются в учебнике и рабочей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тетради; принимают и сохраняют учебную задачу; оценивают результат своих действий; прогнозируют результаты усвоения изученного материала.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самостоятельно выделяют и формулируют познавательные цели; осуществляют поиск  существенной информации (из материалов учебника, из рассказа учителя, родителей, по воспроизведению в памяти).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Коммуникативные: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умеют обмениваться мнениями, слушать другого ученика – партнера по коммуникации, учителя; согласовывать свои действия с партнером; вступать в коллективное учебное сотрудничество, принимая его правила и условия; строить понятные речевые высказывания.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Осознание своих возможност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ей в учении; способность адекватно судить о причинах своего успеха или неуспеха, связывая успехи с усилиями, трудолюбием.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Индивидуальная.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Презентация проекта.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15168" w:type="dxa"/>
            <w:gridSpan w:val="1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Итоговое повторение «Что узнали и чему научились в 1 классе» (3ч.)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130 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Закрепление пройденного материала.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Учебник с. 100-101, 104, 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Р.т., с. 47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Что такое сложение и вычитание, что такое нумерация чисел?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выполнять сложение и вычитание; решать текстовые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задачи.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 Приемы сложение и вычитания,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нумерация чисел.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Повторят: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пройденный материал по теме «Сложение и вычитание чисел», состав 10, решение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простых арифметических задач. 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действия в соответствии с поставленной задачей и условиями ее реализации, различать способ и результат действия.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наиболее эффективные способы решения задач, ставить и формулировать проблемы.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Коммуникативные: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договариваться о распределении функций и родителей в совместной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Принятие образа «хорошего ученика».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Индивидуальный.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131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20.05</w:t>
            </w: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i/>
                <w:lang w:eastAsia="ru-RU"/>
              </w:rPr>
              <w:t>Контроль и учет знаний.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Итоговая контрольная работа № 4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110-111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47-48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Цель: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проверить знания учащихся.</w:t>
            </w: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Математические термины.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Покажут: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своиумения в решении примеров, простых задач, сравнивание чисел, построении отрезков.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активизировать силы и энергию к волевому усилию в ситуации мотивационного конфликта; устанавливать соответствие полученного результата поставленной цели.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наиболее эффективные способы при решении задач; рефлексировать способы и условия действий; контролировать и оценивать процесс и результат деятельности.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Коммуникативные: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адекватно оценивать собственное поведение и поведение окружающих.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Самостоятельность и личная ответственность за свои поступки.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Контрольная работа № 4</w:t>
            </w:r>
          </w:p>
        </w:tc>
      </w:tr>
      <w:tr w:rsidR="00977209" w:rsidRPr="00977209" w:rsidTr="00621EFD">
        <w:tblPrEx>
          <w:tblLook w:val="04A0"/>
        </w:tblPrEx>
        <w:tc>
          <w:tcPr>
            <w:tcW w:w="675" w:type="dxa"/>
            <w:gridSpan w:val="2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132</w:t>
            </w:r>
          </w:p>
        </w:tc>
        <w:tc>
          <w:tcPr>
            <w:tcW w:w="56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Закрепление пройденного материала по теме «Сложение и вычитание до 10». «Геометрическ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ие фигуры».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Учебник с. 102, 104, 106-107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Р.т., с. 47</w:t>
            </w:r>
          </w:p>
        </w:tc>
        <w:tc>
          <w:tcPr>
            <w:tcW w:w="284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Комбинированный.</w:t>
            </w:r>
          </w:p>
        </w:tc>
        <w:tc>
          <w:tcPr>
            <w:tcW w:w="2550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повторить таблицу состава чисел до 10; распознавание геометрических фигур.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 Однозначные числа, сравнение чисел, последо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вательность; геометрические фигуры: точка, прямые, ломанные линии, отрезки, лучи, многоугольники.</w:t>
            </w:r>
          </w:p>
        </w:tc>
        <w:tc>
          <w:tcPr>
            <w:tcW w:w="212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Повторят: 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 xml:space="preserve">пройденный материал по теме «Сложение и вычитание чисел», состав 10, решение простых арифметических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задач, сравнение чисел первого десятка; распознавать геометрические фигуры, изображать их в тетради.</w:t>
            </w:r>
          </w:p>
        </w:tc>
        <w:tc>
          <w:tcPr>
            <w:tcW w:w="2692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Регулятивные: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выбирать действия в соответствии с поставленной задачей и условиями ее реализации.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 xml:space="preserve">Познавательные: 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использовать общие приемы решения задач.</w:t>
            </w:r>
          </w:p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b/>
                <w:lang w:eastAsia="ru-RU"/>
              </w:rPr>
              <w:t>Коммуникативные: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t>став</w:t>
            </w: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ить вопросы, обращаться за помощью.</w:t>
            </w:r>
          </w:p>
        </w:tc>
        <w:tc>
          <w:tcPr>
            <w:tcW w:w="1417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lastRenderedPageBreak/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  <w:shd w:val="clear" w:color="auto" w:fill="auto"/>
          </w:tcPr>
          <w:p w:rsidR="00977209" w:rsidRPr="00977209" w:rsidRDefault="00977209" w:rsidP="00977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209">
              <w:rPr>
                <w:rFonts w:ascii="Times New Roman" w:eastAsia="Times New Roman" w:hAnsi="Times New Roman"/>
                <w:lang w:eastAsia="ru-RU"/>
              </w:rPr>
              <w:t>Текущий.</w:t>
            </w:r>
          </w:p>
        </w:tc>
      </w:tr>
    </w:tbl>
    <w:p w:rsidR="00977209" w:rsidRPr="00977209" w:rsidRDefault="00977209" w:rsidP="00977209">
      <w:pPr>
        <w:spacing w:after="0"/>
        <w:rPr>
          <w:rFonts w:ascii="Times New Roman" w:eastAsia="Times New Roman" w:hAnsi="Times New Roman"/>
          <w:b/>
          <w:color w:val="00B050"/>
          <w:sz w:val="28"/>
          <w:szCs w:val="28"/>
          <w:lang w:eastAsia="ru-RU"/>
        </w:rPr>
      </w:pPr>
    </w:p>
    <w:p w:rsidR="00977209" w:rsidRPr="00977209" w:rsidRDefault="00977209" w:rsidP="00977209">
      <w:pPr>
        <w:spacing w:after="0"/>
        <w:rPr>
          <w:rFonts w:ascii="Times New Roman" w:eastAsia="Times New Roman" w:hAnsi="Times New Roman"/>
          <w:b/>
          <w:color w:val="00B050"/>
          <w:sz w:val="28"/>
          <w:szCs w:val="28"/>
          <w:lang w:eastAsia="ru-RU"/>
        </w:rPr>
      </w:pPr>
    </w:p>
    <w:p w:rsidR="00977209" w:rsidRPr="00977209" w:rsidRDefault="00977209" w:rsidP="00977209">
      <w:pPr>
        <w:spacing w:after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977209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основных средств обучения</w:t>
      </w:r>
    </w:p>
    <w:p w:rsidR="00977209" w:rsidRPr="00977209" w:rsidRDefault="00977209" w:rsidP="00977209">
      <w:pPr>
        <w:numPr>
          <w:ilvl w:val="0"/>
          <w:numId w:val="22"/>
        </w:numPr>
        <w:spacing w:after="0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Печатные пособия.</w:t>
      </w:r>
    </w:p>
    <w:p w:rsidR="00977209" w:rsidRPr="00977209" w:rsidRDefault="00977209" w:rsidP="00977209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7209" w:rsidRPr="00977209" w:rsidRDefault="00977209" w:rsidP="00977209">
      <w:pPr>
        <w:numPr>
          <w:ilvl w:val="0"/>
          <w:numId w:val="23"/>
        </w:numPr>
        <w:spacing w:after="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Математика. 1 класс: учебник для общеобразовательных  учреждений: 2 ч.,  М.И. Моро, С.И. Волкова, С.В. Степанова.- М.: Просвещение, 2014.</w:t>
      </w:r>
    </w:p>
    <w:p w:rsidR="00977209" w:rsidRPr="00977209" w:rsidRDefault="00977209" w:rsidP="00977209">
      <w:pPr>
        <w:numPr>
          <w:ilvl w:val="0"/>
          <w:numId w:val="23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Рабочая тетрадь к учебнику «Математика» для 1 класса </w:t>
      </w:r>
      <w:r w:rsidRPr="0097720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авт. М. И. Моро, С.И. Волкова.- М.:«Просвещение», 2014.</w:t>
      </w:r>
    </w:p>
    <w:p w:rsidR="00977209" w:rsidRPr="00977209" w:rsidRDefault="00977209" w:rsidP="00977209">
      <w:pPr>
        <w:numPr>
          <w:ilvl w:val="0"/>
          <w:numId w:val="23"/>
        </w:numPr>
        <w:spacing w:after="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Сборник рабочих программ по программе «Школа России» 1-4 классы: пособия для учителей общеобразовательных учреждений/ С.В. Анащенкова (и др.), Математика М.И. Моро (и др.), М.: «Просвещение», 2011.</w:t>
      </w:r>
    </w:p>
    <w:p w:rsidR="00977209" w:rsidRPr="00977209" w:rsidRDefault="00977209" w:rsidP="00977209">
      <w:pPr>
        <w:numPr>
          <w:ilvl w:val="0"/>
          <w:numId w:val="23"/>
        </w:numPr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Рабочие программы по системе учебников «Школа России», Математика М.И.Моро, С.И.Волковой, С.В. Степанова, 1 класс, авт. Э.Н. Золотухина, В.А. Попова,  Л.Ф. Костюмина,  А.В. Коровина, издательство     «Учитель», 2012.</w:t>
      </w:r>
    </w:p>
    <w:p w:rsidR="00977209" w:rsidRPr="00977209" w:rsidRDefault="00977209" w:rsidP="00977209">
      <w:pPr>
        <w:numPr>
          <w:ilvl w:val="0"/>
          <w:numId w:val="23"/>
        </w:numPr>
        <w:shd w:val="clear" w:color="auto" w:fill="FFFFFF"/>
        <w:spacing w:after="0"/>
        <w:ind w:right="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Поурочные разработки  по  «Математике» для 1 класса, авт. Т.Ф. Ситникова, И.Ф. Яценко, издательство «ВАКО» Москва, 2014.</w:t>
      </w:r>
    </w:p>
    <w:p w:rsidR="00977209" w:rsidRPr="00977209" w:rsidRDefault="00977209" w:rsidP="00977209">
      <w:pPr>
        <w:shd w:val="clear" w:color="auto" w:fill="FFFFFF"/>
        <w:spacing w:after="0"/>
        <w:ind w:left="1260" w:right="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7209" w:rsidRPr="00977209" w:rsidRDefault="00977209" w:rsidP="00977209">
      <w:pPr>
        <w:numPr>
          <w:ilvl w:val="0"/>
          <w:numId w:val="22"/>
        </w:numPr>
        <w:shd w:val="clear" w:color="auto" w:fill="FFFFFF"/>
        <w:spacing w:after="0"/>
        <w:ind w:right="1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Информационно-коммуникативные средства.</w:t>
      </w:r>
    </w:p>
    <w:p w:rsidR="00977209" w:rsidRPr="00977209" w:rsidRDefault="00977209" w:rsidP="00977209">
      <w:pPr>
        <w:shd w:val="clear" w:color="auto" w:fill="FFFFFF"/>
        <w:spacing w:after="0"/>
        <w:ind w:left="786" w:right="10"/>
        <w:contextualSpacing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Математика: электронное приложение к учебнику М.И. Моро, С.И. Волковой, С.В. Степановой (</w:t>
      </w:r>
      <w:r w:rsidRPr="00977209">
        <w:rPr>
          <w:rFonts w:ascii="Times New Roman" w:eastAsia="Times New Roman" w:hAnsi="Times New Roman"/>
          <w:sz w:val="28"/>
          <w:szCs w:val="28"/>
          <w:lang w:val="en-US" w:eastAsia="ru-RU"/>
        </w:rPr>
        <w:t>CD</w:t>
      </w: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977209" w:rsidRPr="00977209" w:rsidRDefault="00977209" w:rsidP="00977209">
      <w:pPr>
        <w:numPr>
          <w:ilvl w:val="0"/>
          <w:numId w:val="22"/>
        </w:numPr>
        <w:shd w:val="clear" w:color="auto" w:fill="FFFFFF"/>
        <w:tabs>
          <w:tab w:val="left" w:pos="2655"/>
        </w:tabs>
        <w:spacing w:after="0"/>
        <w:ind w:right="1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b/>
          <w:sz w:val="28"/>
          <w:szCs w:val="28"/>
          <w:lang w:eastAsia="ru-RU"/>
        </w:rPr>
        <w:t>Наглядные пособия.</w:t>
      </w:r>
    </w:p>
    <w:p w:rsidR="00977209" w:rsidRPr="00977209" w:rsidRDefault="00977209" w:rsidP="00977209">
      <w:pPr>
        <w:numPr>
          <w:ilvl w:val="0"/>
          <w:numId w:val="22"/>
        </w:numPr>
        <w:spacing w:after="0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b/>
          <w:sz w:val="28"/>
          <w:szCs w:val="28"/>
          <w:lang w:eastAsia="ru-RU"/>
        </w:rPr>
        <w:t>Материально – технические средства.</w:t>
      </w:r>
    </w:p>
    <w:p w:rsidR="00977209" w:rsidRPr="00977209" w:rsidRDefault="00977209" w:rsidP="00977209">
      <w:pPr>
        <w:spacing w:after="0"/>
        <w:ind w:left="78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209">
        <w:rPr>
          <w:rFonts w:ascii="Times New Roman" w:eastAsia="Times New Roman" w:hAnsi="Times New Roman"/>
          <w:sz w:val="28"/>
          <w:szCs w:val="28"/>
          <w:lang w:eastAsia="ru-RU"/>
        </w:rPr>
        <w:t>Компьютерная техника, интерактивная доска, аудиторная доска с магнитной поверхностью и набором крепления приспособлений для крепления пособий.</w:t>
      </w:r>
    </w:p>
    <w:p w:rsidR="00977209" w:rsidRPr="00977209" w:rsidRDefault="00977209" w:rsidP="0097720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7209" w:rsidRPr="00977209" w:rsidRDefault="00977209" w:rsidP="00977209">
      <w:pPr>
        <w:rPr>
          <w:rFonts w:ascii="Times New Roman" w:eastAsia="Times New Roman" w:hAnsi="Times New Roman"/>
          <w:lang w:eastAsia="ru-RU"/>
        </w:rPr>
      </w:pPr>
    </w:p>
    <w:p w:rsidR="004B1700" w:rsidRDefault="004B1700"/>
    <w:sectPr w:rsidR="004B1700" w:rsidSect="00621EFD">
      <w:pgSz w:w="16838" w:h="11906" w:orient="landscape"/>
      <w:pgMar w:top="568" w:right="1134" w:bottom="851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D29" w:rsidRDefault="000B3D29">
      <w:pPr>
        <w:spacing w:after="0" w:line="240" w:lineRule="auto"/>
      </w:pPr>
      <w:r>
        <w:separator/>
      </w:r>
    </w:p>
  </w:endnote>
  <w:endnote w:type="continuationSeparator" w:id="1">
    <w:p w:rsidR="000B3D29" w:rsidRDefault="000B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D29" w:rsidRDefault="000B3D29">
      <w:pPr>
        <w:spacing w:after="0" w:line="240" w:lineRule="auto"/>
      </w:pPr>
      <w:r>
        <w:separator/>
      </w:r>
    </w:p>
  </w:footnote>
  <w:footnote w:type="continuationSeparator" w:id="1">
    <w:p w:rsidR="000B3D29" w:rsidRDefault="000B3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2"/>
  </w:num>
  <w:num w:numId="5">
    <w:abstractNumId w:val="20"/>
  </w:num>
  <w:num w:numId="6">
    <w:abstractNumId w:val="21"/>
  </w:num>
  <w:num w:numId="7">
    <w:abstractNumId w:val="4"/>
  </w:num>
  <w:num w:numId="8">
    <w:abstractNumId w:val="10"/>
  </w:num>
  <w:num w:numId="9">
    <w:abstractNumId w:val="9"/>
  </w:num>
  <w:num w:numId="10">
    <w:abstractNumId w:val="16"/>
  </w:num>
  <w:num w:numId="11">
    <w:abstractNumId w:val="2"/>
  </w:num>
  <w:num w:numId="12">
    <w:abstractNumId w:val="11"/>
  </w:num>
  <w:num w:numId="13">
    <w:abstractNumId w:val="6"/>
  </w:num>
  <w:num w:numId="14">
    <w:abstractNumId w:val="8"/>
  </w:num>
  <w:num w:numId="15">
    <w:abstractNumId w:val="3"/>
  </w:num>
  <w:num w:numId="16">
    <w:abstractNumId w:val="22"/>
  </w:num>
  <w:num w:numId="17">
    <w:abstractNumId w:val="18"/>
  </w:num>
  <w:num w:numId="18">
    <w:abstractNumId w:val="13"/>
  </w:num>
  <w:num w:numId="19">
    <w:abstractNumId w:val="5"/>
  </w:num>
  <w:num w:numId="20">
    <w:abstractNumId w:val="15"/>
  </w:num>
  <w:num w:numId="21">
    <w:abstractNumId w:val="7"/>
  </w:num>
  <w:num w:numId="22">
    <w:abstractNumId w:val="0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7209"/>
    <w:rsid w:val="000B3D29"/>
    <w:rsid w:val="00286FFE"/>
    <w:rsid w:val="004B1700"/>
    <w:rsid w:val="004E52BE"/>
    <w:rsid w:val="00621EFD"/>
    <w:rsid w:val="00965422"/>
    <w:rsid w:val="00977209"/>
    <w:rsid w:val="009C0965"/>
    <w:rsid w:val="00A15A3B"/>
    <w:rsid w:val="00A86063"/>
    <w:rsid w:val="00AB11FC"/>
    <w:rsid w:val="00BC2456"/>
    <w:rsid w:val="00E443B3"/>
    <w:rsid w:val="00E63B29"/>
    <w:rsid w:val="00EE1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3B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77209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i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77209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77209"/>
  </w:style>
  <w:style w:type="character" w:styleId="a3">
    <w:name w:val="line number"/>
    <w:uiPriority w:val="99"/>
    <w:semiHidden/>
    <w:unhideWhenUsed/>
    <w:rsid w:val="00977209"/>
  </w:style>
  <w:style w:type="character" w:customStyle="1" w:styleId="apple-converted-space">
    <w:name w:val="apple-converted-space"/>
    <w:rsid w:val="00977209"/>
  </w:style>
  <w:style w:type="paragraph" w:styleId="a4">
    <w:name w:val="Normal (Web)"/>
    <w:basedOn w:val="a"/>
    <w:rsid w:val="009772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qFormat/>
    <w:rsid w:val="00977209"/>
    <w:rPr>
      <w:b/>
      <w:bCs/>
    </w:rPr>
  </w:style>
  <w:style w:type="character" w:styleId="a6">
    <w:name w:val="Emphasis"/>
    <w:qFormat/>
    <w:rsid w:val="00977209"/>
    <w:rPr>
      <w:i/>
      <w:iCs/>
    </w:rPr>
  </w:style>
  <w:style w:type="table" w:styleId="a7">
    <w:name w:val="Table Grid"/>
    <w:basedOn w:val="a1"/>
    <w:uiPriority w:val="59"/>
    <w:rsid w:val="0097720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77209"/>
    <w:pPr>
      <w:ind w:left="720"/>
      <w:contextualSpacing/>
    </w:pPr>
    <w:rPr>
      <w:rFonts w:eastAsia="Times New Roman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9772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Схема документа Знак"/>
    <w:link w:val="a9"/>
    <w:uiPriority w:val="99"/>
    <w:semiHidden/>
    <w:rsid w:val="0097720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977209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c">
    <w:name w:val="Верхний колонтитул Знак"/>
    <w:link w:val="ab"/>
    <w:uiPriority w:val="99"/>
    <w:rsid w:val="00977209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977209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e">
    <w:name w:val="Нижний колонтитул Знак"/>
    <w:link w:val="ad"/>
    <w:uiPriority w:val="99"/>
    <w:rsid w:val="00977209"/>
    <w:rPr>
      <w:rFonts w:ascii="Calibri" w:eastAsia="Times New Roman" w:hAnsi="Calibri" w:cs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772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semiHidden/>
    <w:rsid w:val="009772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977209"/>
    <w:pPr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BA4A4-A7E8-40E3-97CD-86438E06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71</Pages>
  <Words>17925</Words>
  <Characters>102176</Characters>
  <Application>Microsoft Office Word</Application>
  <DocSecurity>0</DocSecurity>
  <Lines>851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1пк</cp:lastModifiedBy>
  <cp:revision>3</cp:revision>
  <cp:lastPrinted>2020-09-28T16:31:00Z</cp:lastPrinted>
  <dcterms:created xsi:type="dcterms:W3CDTF">2020-09-28T16:39:00Z</dcterms:created>
  <dcterms:modified xsi:type="dcterms:W3CDTF">2020-11-22T14:53:00Z</dcterms:modified>
</cp:coreProperties>
</file>